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DF95E" w14:textId="51CD4232" w:rsidR="007166CE" w:rsidRDefault="0079319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A716675" wp14:editId="0FC5C95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545494" w14:textId="77777777" w:rsidR="007166CE" w:rsidRDefault="007166CE" w:rsidP="007166CE">
      <w:pPr>
        <w:pStyle w:val="berschrift1"/>
      </w:pPr>
      <w:r>
        <w:br w:type="page"/>
      </w:r>
      <w:r>
        <w:lastRenderedPageBreak/>
        <w:t>Vorwort</w:t>
      </w:r>
    </w:p>
    <w:p w14:paraId="453D8BE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52D0A76" w14:textId="77777777" w:rsidR="007E1779" w:rsidRDefault="008D7463" w:rsidP="007166CE">
      <w:r>
        <w:t xml:space="preserve">Dieses Jahr hat uns allen eine Menge abverlangt – doch Gott hat uns hindurchgetragen. </w:t>
      </w:r>
    </w:p>
    <w:p w14:paraId="0BF7402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7644E71" w14:textId="77777777" w:rsidR="007E1779" w:rsidRDefault="007E1779" w:rsidP="007166CE">
      <w:r>
        <w:t>Vielleicht hat aber auch der eine oder die andere Lust, mitzumachen und neue Bücher zu erstellen – sprecht mich einfach an.</w:t>
      </w:r>
    </w:p>
    <w:p w14:paraId="4E2202B7" w14:textId="77777777" w:rsidR="007166CE" w:rsidRDefault="007166CE" w:rsidP="007166CE">
      <w:r>
        <w:t>Euch allen wünsche ich Gottes reichen Segen und dass Ihr für Euch interessante Texte hier findet. Für Anregungen bin ich immer dankbar.</w:t>
      </w:r>
    </w:p>
    <w:p w14:paraId="09CF1321" w14:textId="77777777" w:rsidR="007166CE" w:rsidRDefault="007166CE" w:rsidP="007166CE">
      <w:r>
        <w:t>Gruß &amp; Segen,</w:t>
      </w:r>
    </w:p>
    <w:p w14:paraId="681D9AFF" w14:textId="77777777" w:rsidR="007166CE" w:rsidRDefault="007166CE" w:rsidP="007166CE">
      <w:r>
        <w:t>Andreas</w:t>
      </w:r>
    </w:p>
    <w:p w14:paraId="52D029D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198E5C" w14:textId="77777777" w:rsidR="00A97E96" w:rsidRDefault="00A97E96" w:rsidP="00A97E96">
      <w:pPr>
        <w:pStyle w:val="berschrift1"/>
        <w:rPr>
          <w:sz w:val="48"/>
        </w:rPr>
      </w:pPr>
      <w:r>
        <w:t>Befragung vor dem Abendmahl</w:t>
      </w:r>
    </w:p>
    <w:p w14:paraId="307741BB" w14:textId="77777777" w:rsidR="00A97E96" w:rsidRDefault="00A97E96" w:rsidP="00A97E96">
      <w:pPr>
        <w:pStyle w:val="StandardWeb"/>
      </w:pPr>
      <w:r>
        <w:rPr>
          <w:rStyle w:val="Fett"/>
          <w:rFonts w:eastAsiaTheme="majorEastAsia"/>
        </w:rPr>
        <w:t xml:space="preserve">So </w:t>
      </w:r>
      <w:proofErr w:type="spellStart"/>
      <w:r>
        <w:rPr>
          <w:rStyle w:val="Fett"/>
          <w:rFonts w:eastAsiaTheme="majorEastAsia"/>
        </w:rPr>
        <w:t>ettliche</w:t>
      </w:r>
      <w:proofErr w:type="spellEnd"/>
      <w:r>
        <w:rPr>
          <w:rStyle w:val="Fett"/>
          <w:rFonts w:eastAsiaTheme="majorEastAsia"/>
        </w:rPr>
        <w:t xml:space="preserve"> </w:t>
      </w:r>
      <w:proofErr w:type="spellStart"/>
      <w:r>
        <w:rPr>
          <w:rStyle w:val="Fett"/>
          <w:rFonts w:eastAsiaTheme="majorEastAsia"/>
        </w:rPr>
        <w:t>knaben</w:t>
      </w:r>
      <w:proofErr w:type="spellEnd"/>
      <w:r>
        <w:rPr>
          <w:rStyle w:val="Fett"/>
          <w:rFonts w:eastAsiaTheme="majorEastAsia"/>
        </w:rPr>
        <w:t xml:space="preserve"> sich </w:t>
      </w:r>
      <w:proofErr w:type="spellStart"/>
      <w:r>
        <w:rPr>
          <w:rStyle w:val="Fett"/>
          <w:rFonts w:eastAsiaTheme="majorEastAsia"/>
        </w:rPr>
        <w:t>mitt</w:t>
      </w:r>
      <w:proofErr w:type="spellEnd"/>
      <w:r>
        <w:rPr>
          <w:rStyle w:val="Fett"/>
          <w:rFonts w:eastAsiaTheme="majorEastAsia"/>
        </w:rPr>
        <w:t xml:space="preserve"> der </w:t>
      </w:r>
      <w:proofErr w:type="spellStart"/>
      <w:r>
        <w:rPr>
          <w:rStyle w:val="Fett"/>
          <w:rFonts w:eastAsiaTheme="majorEastAsia"/>
        </w:rPr>
        <w:t>kirchen</w:t>
      </w:r>
      <w:proofErr w:type="spellEnd"/>
      <w:r>
        <w:rPr>
          <w:rStyle w:val="Fett"/>
          <w:rFonts w:eastAsiaTheme="majorEastAsia"/>
        </w:rPr>
        <w:t xml:space="preserve">/ in </w:t>
      </w:r>
      <w:proofErr w:type="spellStart"/>
      <w:r>
        <w:rPr>
          <w:rStyle w:val="Fett"/>
          <w:rFonts w:eastAsiaTheme="majorEastAsia"/>
        </w:rPr>
        <w:t>niessung</w:t>
      </w:r>
      <w:proofErr w:type="spellEnd"/>
      <w:r>
        <w:rPr>
          <w:rStyle w:val="Fett"/>
          <w:rFonts w:eastAsiaTheme="majorEastAsia"/>
        </w:rPr>
        <w:t xml:space="preserve"> des HERREN </w:t>
      </w:r>
      <w:proofErr w:type="spellStart"/>
      <w:r>
        <w:rPr>
          <w:rStyle w:val="Fett"/>
          <w:rFonts w:eastAsiaTheme="majorEastAsia"/>
        </w:rPr>
        <w:t>NAchtmals</w:t>
      </w:r>
      <w:proofErr w:type="spellEnd"/>
      <w:r>
        <w:rPr>
          <w:rStyle w:val="Fett"/>
          <w:rFonts w:eastAsiaTheme="majorEastAsia"/>
        </w:rPr>
        <w:t xml:space="preserve"> vereinbaren wöllen/ die </w:t>
      </w:r>
      <w:proofErr w:type="spellStart"/>
      <w:r>
        <w:rPr>
          <w:rStyle w:val="Fett"/>
          <w:rFonts w:eastAsiaTheme="majorEastAsia"/>
        </w:rPr>
        <w:t>werdent</w:t>
      </w:r>
      <w:proofErr w:type="spellEnd"/>
      <w:r>
        <w:rPr>
          <w:rStyle w:val="Fett"/>
          <w:rFonts w:eastAsiaTheme="majorEastAsia"/>
        </w:rPr>
        <w:t xml:space="preserve"> vor dem tisch des HERREN in der </w:t>
      </w:r>
      <w:proofErr w:type="spellStart"/>
      <w:r>
        <w:rPr>
          <w:rStyle w:val="Fett"/>
          <w:rFonts w:eastAsiaTheme="majorEastAsia"/>
        </w:rPr>
        <w:t>gmeind</w:t>
      </w:r>
      <w:proofErr w:type="spellEnd"/>
      <w:r>
        <w:rPr>
          <w:rStyle w:val="Fett"/>
          <w:rFonts w:eastAsiaTheme="majorEastAsia"/>
        </w:rPr>
        <w:t xml:space="preserve"> also befraget.</w:t>
      </w:r>
      <w:r>
        <w:t xml:space="preserve"> </w:t>
      </w:r>
    </w:p>
    <w:p w14:paraId="6A216265" w14:textId="77777777" w:rsidR="00A97E96" w:rsidRDefault="00A97E96" w:rsidP="00A97E96">
      <w:pPr>
        <w:pStyle w:val="StandardWeb"/>
      </w:pPr>
      <w:r>
        <w:t xml:space="preserve">Frag. Was ist </w:t>
      </w:r>
      <w:proofErr w:type="spellStart"/>
      <w:r>
        <w:t>eüwer</w:t>
      </w:r>
      <w:proofErr w:type="spellEnd"/>
      <w:r>
        <w:t xml:space="preserve"> </w:t>
      </w:r>
      <w:proofErr w:type="spellStart"/>
      <w:r>
        <w:t>beger</w:t>
      </w:r>
      <w:proofErr w:type="spellEnd"/>
      <w:r>
        <w:t>?</w:t>
      </w:r>
      <w:r>
        <w:br/>
        <w:t xml:space="preserve">Antwort. Wir </w:t>
      </w:r>
      <w:proofErr w:type="spellStart"/>
      <w:r>
        <w:t>begeren</w:t>
      </w:r>
      <w:proofErr w:type="spellEnd"/>
      <w:r>
        <w:t xml:space="preserve"> </w:t>
      </w:r>
      <w:proofErr w:type="spellStart"/>
      <w:r>
        <w:t>danck</w:t>
      </w:r>
      <w:proofErr w:type="spellEnd"/>
      <w:r>
        <w:t xml:space="preserve"> zusagen Gott dem </w:t>
      </w:r>
      <w:proofErr w:type="spellStart"/>
      <w:r>
        <w:t>himlichen</w:t>
      </w:r>
      <w:proofErr w:type="spellEnd"/>
      <w:r>
        <w:t xml:space="preserve"> </w:t>
      </w:r>
      <w:proofErr w:type="spellStart"/>
      <w:r>
        <w:t>vatter</w:t>
      </w:r>
      <w:proofErr w:type="spellEnd"/>
      <w:r>
        <w:t xml:space="preserve">/ </w:t>
      </w:r>
      <w:proofErr w:type="spellStart"/>
      <w:r>
        <w:t>vmd</w:t>
      </w:r>
      <w:proofErr w:type="spellEnd"/>
      <w:r>
        <w:t xml:space="preserve"> den </w:t>
      </w:r>
      <w:proofErr w:type="spellStart"/>
      <w:r>
        <w:t>tod</w:t>
      </w:r>
      <w:proofErr w:type="spellEnd"/>
      <w:r>
        <w:t xml:space="preserve"> </w:t>
      </w:r>
      <w:proofErr w:type="spellStart"/>
      <w:r>
        <w:t>vnsers</w:t>
      </w:r>
      <w:proofErr w:type="spellEnd"/>
      <w:r>
        <w:t xml:space="preserve"> HERREN JEsu Christi/ </w:t>
      </w:r>
      <w:proofErr w:type="spellStart"/>
      <w:r>
        <w:t>vnd</w:t>
      </w:r>
      <w:proofErr w:type="spellEnd"/>
      <w:r>
        <w:t xml:space="preserve"> </w:t>
      </w:r>
      <w:proofErr w:type="spellStart"/>
      <w:r>
        <w:t>mitt</w:t>
      </w:r>
      <w:proofErr w:type="spellEnd"/>
      <w:r>
        <w:t xml:space="preserve"> seinem </w:t>
      </w:r>
      <w:proofErr w:type="spellStart"/>
      <w:r>
        <w:t>erwirdigen</w:t>
      </w:r>
      <w:proofErr w:type="spellEnd"/>
      <w:r>
        <w:t xml:space="preserve"> </w:t>
      </w:r>
      <w:proofErr w:type="spellStart"/>
      <w:r>
        <w:t>Nachtmal</w:t>
      </w:r>
      <w:proofErr w:type="spellEnd"/>
      <w:r>
        <w:t xml:space="preserve"> </w:t>
      </w:r>
      <w:proofErr w:type="spellStart"/>
      <w:r>
        <w:t>vns</w:t>
      </w:r>
      <w:proofErr w:type="spellEnd"/>
      <w:r>
        <w:t xml:space="preserve"> </w:t>
      </w:r>
      <w:proofErr w:type="spellStart"/>
      <w:r>
        <w:t>vereynbaren</w:t>
      </w:r>
      <w:proofErr w:type="spellEnd"/>
      <w:r>
        <w:t xml:space="preserve"> </w:t>
      </w:r>
      <w:proofErr w:type="spellStart"/>
      <w:r>
        <w:t>mitt</w:t>
      </w:r>
      <w:proofErr w:type="spellEnd"/>
      <w:r>
        <w:t xml:space="preserve"> dem leib Christi/ welches ist seine Kirche. </w:t>
      </w:r>
    </w:p>
    <w:p w14:paraId="1DC8B720" w14:textId="77777777" w:rsidR="00A97E96" w:rsidRDefault="00A97E96" w:rsidP="00A97E96">
      <w:pPr>
        <w:pStyle w:val="StandardWeb"/>
      </w:pPr>
      <w:r>
        <w:t xml:space="preserve">Frag. Was ist das </w:t>
      </w:r>
      <w:proofErr w:type="spellStart"/>
      <w:r>
        <w:t>Nachtmal</w:t>
      </w:r>
      <w:proofErr w:type="spellEnd"/>
      <w:r>
        <w:t xml:space="preserve"> Christi für ein Handel?</w:t>
      </w:r>
      <w:r>
        <w:br/>
        <w:t xml:space="preserve">Antwort. Es ist ein </w:t>
      </w:r>
      <w:proofErr w:type="spellStart"/>
      <w:r>
        <w:t>heyliges</w:t>
      </w:r>
      <w:proofErr w:type="spellEnd"/>
      <w:r>
        <w:t xml:space="preserve"> </w:t>
      </w:r>
      <w:proofErr w:type="spellStart"/>
      <w:r>
        <w:t>vnnd</w:t>
      </w:r>
      <w:proofErr w:type="spellEnd"/>
      <w:r>
        <w:t xml:space="preserve"> gewissen </w:t>
      </w:r>
      <w:proofErr w:type="spellStart"/>
      <w:r>
        <w:t>puntzeichen</w:t>
      </w:r>
      <w:proofErr w:type="spellEnd"/>
      <w:r>
        <w:t xml:space="preserve">/ des </w:t>
      </w:r>
      <w:proofErr w:type="spellStart"/>
      <w:r>
        <w:t>neüwen</w:t>
      </w:r>
      <w:proofErr w:type="spellEnd"/>
      <w:r>
        <w:t xml:space="preserve"> </w:t>
      </w:r>
      <w:proofErr w:type="spellStart"/>
      <w:r>
        <w:t>punts</w:t>
      </w:r>
      <w:proofErr w:type="spellEnd"/>
      <w:r>
        <w:t xml:space="preserve"> oder </w:t>
      </w:r>
      <w:proofErr w:type="spellStart"/>
      <w:r>
        <w:t>testaments</w:t>
      </w:r>
      <w:proofErr w:type="spellEnd"/>
      <w:r>
        <w:t xml:space="preserve">. </w:t>
      </w:r>
    </w:p>
    <w:p w14:paraId="382618D2" w14:textId="77777777" w:rsidR="00A97E96" w:rsidRDefault="00A97E96" w:rsidP="00A97E96">
      <w:pPr>
        <w:pStyle w:val="StandardWeb"/>
      </w:pPr>
      <w:r>
        <w:t xml:space="preserve">Frag. Was ist der </w:t>
      </w:r>
      <w:proofErr w:type="spellStart"/>
      <w:r>
        <w:t>neüw</w:t>
      </w:r>
      <w:proofErr w:type="spellEnd"/>
      <w:r>
        <w:t xml:space="preserve"> </w:t>
      </w:r>
      <w:proofErr w:type="spellStart"/>
      <w:r>
        <w:t>pundt</w:t>
      </w:r>
      <w:proofErr w:type="spellEnd"/>
      <w:r>
        <w:t>?</w:t>
      </w:r>
      <w:r>
        <w:br/>
        <w:t xml:space="preserve">Antwort. Er ist ein </w:t>
      </w:r>
      <w:proofErr w:type="spellStart"/>
      <w:r>
        <w:t>steiffe</w:t>
      </w:r>
      <w:proofErr w:type="spellEnd"/>
      <w:r>
        <w:t xml:space="preserve"> </w:t>
      </w:r>
      <w:proofErr w:type="spellStart"/>
      <w:r>
        <w:t>verhiessung</w:t>
      </w:r>
      <w:proofErr w:type="spellEnd"/>
      <w:r>
        <w:t xml:space="preserve"> der </w:t>
      </w:r>
      <w:proofErr w:type="spellStart"/>
      <w:r>
        <w:t>gnaden</w:t>
      </w:r>
      <w:proofErr w:type="spellEnd"/>
      <w:r>
        <w:t xml:space="preserve"> Gottes/ </w:t>
      </w:r>
      <w:proofErr w:type="spellStart"/>
      <w:r>
        <w:t>vnd</w:t>
      </w:r>
      <w:proofErr w:type="spellEnd"/>
      <w:r>
        <w:t xml:space="preserve"> </w:t>
      </w:r>
      <w:proofErr w:type="spellStart"/>
      <w:r>
        <w:t>verzeihung</w:t>
      </w:r>
      <w:proofErr w:type="spellEnd"/>
      <w:r>
        <w:t xml:space="preserve"> der </w:t>
      </w:r>
      <w:proofErr w:type="spellStart"/>
      <w:r>
        <w:t>sünden</w:t>
      </w:r>
      <w:proofErr w:type="spellEnd"/>
      <w:r>
        <w:t xml:space="preserve">/ on </w:t>
      </w:r>
      <w:proofErr w:type="spellStart"/>
      <w:r>
        <w:t>allenn</w:t>
      </w:r>
      <w:proofErr w:type="spellEnd"/>
      <w:r>
        <w:t xml:space="preserve"> </w:t>
      </w:r>
      <w:proofErr w:type="spellStart"/>
      <w:r>
        <w:t>vnseren</w:t>
      </w:r>
      <w:proofErr w:type="spellEnd"/>
      <w:r>
        <w:t xml:space="preserve"> verdienst/ durch den </w:t>
      </w:r>
      <w:proofErr w:type="spellStart"/>
      <w:r>
        <w:t>treüwen</w:t>
      </w:r>
      <w:proofErr w:type="spellEnd"/>
      <w:r>
        <w:t xml:space="preserve"> </w:t>
      </w:r>
      <w:proofErr w:type="spellStart"/>
      <w:r>
        <w:t>heylandt</w:t>
      </w:r>
      <w:proofErr w:type="spellEnd"/>
      <w:r>
        <w:t xml:space="preserve"> Jesum Christum/ </w:t>
      </w:r>
      <w:proofErr w:type="spellStart"/>
      <w:r>
        <w:t>vnns</w:t>
      </w:r>
      <w:proofErr w:type="spellEnd"/>
      <w:r>
        <w:t xml:space="preserve"> als ein </w:t>
      </w:r>
      <w:proofErr w:type="spellStart"/>
      <w:r>
        <w:t>freye</w:t>
      </w:r>
      <w:proofErr w:type="spellEnd"/>
      <w:r>
        <w:t xml:space="preserve"> </w:t>
      </w:r>
      <w:proofErr w:type="spellStart"/>
      <w:r>
        <w:t>schenck</w:t>
      </w:r>
      <w:proofErr w:type="spellEnd"/>
      <w:r>
        <w:t xml:space="preserve"> </w:t>
      </w:r>
      <w:proofErr w:type="spellStart"/>
      <w:r>
        <w:t>überkummen</w:t>
      </w:r>
      <w:proofErr w:type="spellEnd"/>
      <w:r>
        <w:t xml:space="preserve"> </w:t>
      </w:r>
      <w:proofErr w:type="spellStart"/>
      <w:r>
        <w:t>vnd</w:t>
      </w:r>
      <w:proofErr w:type="spellEnd"/>
      <w:r>
        <w:t xml:space="preserve"> </w:t>
      </w:r>
      <w:proofErr w:type="spellStart"/>
      <w:r>
        <w:t>eroberet</w:t>
      </w:r>
      <w:proofErr w:type="spellEnd"/>
      <w:r>
        <w:t xml:space="preserve">. </w:t>
      </w:r>
    </w:p>
    <w:p w14:paraId="28931418" w14:textId="77777777" w:rsidR="00A97E96" w:rsidRDefault="00A97E96" w:rsidP="00A97E96">
      <w:pPr>
        <w:pStyle w:val="StandardWeb"/>
      </w:pPr>
      <w:r>
        <w:t xml:space="preserve">Frag. Erlangt man </w:t>
      </w:r>
      <w:proofErr w:type="spellStart"/>
      <w:r>
        <w:t>mitt</w:t>
      </w:r>
      <w:proofErr w:type="spellEnd"/>
      <w:r>
        <w:t xml:space="preserve"> dem </w:t>
      </w:r>
      <w:proofErr w:type="spellStart"/>
      <w:r>
        <w:t>nachtmal</w:t>
      </w:r>
      <w:proofErr w:type="spellEnd"/>
      <w:r>
        <w:t xml:space="preserve"> die </w:t>
      </w:r>
      <w:proofErr w:type="spellStart"/>
      <w:r>
        <w:t>verzeihung</w:t>
      </w:r>
      <w:proofErr w:type="spellEnd"/>
      <w:r>
        <w:t xml:space="preserve"> der </w:t>
      </w:r>
      <w:proofErr w:type="spellStart"/>
      <w:r>
        <w:t>sünden</w:t>
      </w:r>
      <w:proofErr w:type="spellEnd"/>
      <w:r>
        <w:t>?</w:t>
      </w:r>
      <w:r>
        <w:br/>
        <w:t xml:space="preserve">Antwort. Nein/ </w:t>
      </w:r>
      <w:proofErr w:type="spellStart"/>
      <w:r>
        <w:t>sunder</w:t>
      </w:r>
      <w:proofErr w:type="spellEnd"/>
      <w:r>
        <w:t xml:space="preserve"> </w:t>
      </w:r>
      <w:proofErr w:type="spellStart"/>
      <w:r>
        <w:t>mann</w:t>
      </w:r>
      <w:proofErr w:type="spellEnd"/>
      <w:r>
        <w:t xml:space="preserve"> </w:t>
      </w:r>
      <w:proofErr w:type="spellStart"/>
      <w:r>
        <w:t>entpfacht</w:t>
      </w:r>
      <w:proofErr w:type="spellEnd"/>
      <w:r>
        <w:t xml:space="preserve"> ein </w:t>
      </w:r>
      <w:proofErr w:type="spellStart"/>
      <w:r>
        <w:t>heyliges</w:t>
      </w:r>
      <w:proofErr w:type="spellEnd"/>
      <w:r>
        <w:t xml:space="preserve"> </w:t>
      </w:r>
      <w:proofErr w:type="spellStart"/>
      <w:r>
        <w:t>zeichen</w:t>
      </w:r>
      <w:proofErr w:type="spellEnd"/>
      <w:r>
        <w:t xml:space="preserve"> der </w:t>
      </w:r>
      <w:proofErr w:type="spellStart"/>
      <w:r>
        <w:t>verzeihung</w:t>
      </w:r>
      <w:proofErr w:type="spellEnd"/>
      <w:r>
        <w:t xml:space="preserve">/ durch den todt Christi </w:t>
      </w:r>
      <w:proofErr w:type="spellStart"/>
      <w:r>
        <w:t>beschehen</w:t>
      </w:r>
      <w:proofErr w:type="spellEnd"/>
      <w:r>
        <w:t xml:space="preserve">/ </w:t>
      </w:r>
      <w:proofErr w:type="spellStart"/>
      <w:r>
        <w:t>vnd</w:t>
      </w:r>
      <w:proofErr w:type="spellEnd"/>
      <w:r>
        <w:t xml:space="preserve"> gibt man aber dem </w:t>
      </w:r>
      <w:proofErr w:type="spellStart"/>
      <w:r>
        <w:t>bedeütenden</w:t>
      </w:r>
      <w:proofErr w:type="spellEnd"/>
      <w:r>
        <w:t xml:space="preserve"> </w:t>
      </w:r>
      <w:proofErr w:type="spellStart"/>
      <w:r>
        <w:t>zeichen</w:t>
      </w:r>
      <w:proofErr w:type="spellEnd"/>
      <w:r>
        <w:t xml:space="preserve">/ den </w:t>
      </w:r>
      <w:proofErr w:type="spellStart"/>
      <w:r>
        <w:t>namen</w:t>
      </w:r>
      <w:proofErr w:type="spellEnd"/>
      <w:r>
        <w:t xml:space="preserve"> dessen daß es </w:t>
      </w:r>
      <w:proofErr w:type="spellStart"/>
      <w:r>
        <w:t>bedeütet</w:t>
      </w:r>
      <w:proofErr w:type="spellEnd"/>
      <w:r>
        <w:t xml:space="preserve">. </w:t>
      </w:r>
    </w:p>
    <w:p w14:paraId="2D76B476" w14:textId="77777777" w:rsidR="00A97E96" w:rsidRDefault="00A97E96" w:rsidP="00A97E96">
      <w:pPr>
        <w:pStyle w:val="StandardWeb"/>
      </w:pPr>
      <w:r>
        <w:t xml:space="preserve">Frag. Wer hat daß </w:t>
      </w:r>
      <w:proofErr w:type="spellStart"/>
      <w:r>
        <w:t>nachtmal</w:t>
      </w:r>
      <w:proofErr w:type="spellEnd"/>
      <w:r>
        <w:t xml:space="preserve"> </w:t>
      </w:r>
      <w:proofErr w:type="spellStart"/>
      <w:r>
        <w:t>auffgesetzt</w:t>
      </w:r>
      <w:proofErr w:type="spellEnd"/>
      <w:r>
        <w:t>?</w:t>
      </w:r>
      <w:r>
        <w:br/>
        <w:t xml:space="preserve">Antwort. Christus Jesus der ewig </w:t>
      </w:r>
      <w:proofErr w:type="spellStart"/>
      <w:r>
        <w:t>sun</w:t>
      </w:r>
      <w:proofErr w:type="spellEnd"/>
      <w:r>
        <w:t xml:space="preserve"> Gottes/ </w:t>
      </w:r>
      <w:proofErr w:type="spellStart"/>
      <w:r>
        <w:t>vnd</w:t>
      </w:r>
      <w:proofErr w:type="spellEnd"/>
      <w:r>
        <w:t xml:space="preserve"> </w:t>
      </w:r>
      <w:proofErr w:type="spellStart"/>
      <w:r>
        <w:t>obrister</w:t>
      </w:r>
      <w:proofErr w:type="spellEnd"/>
      <w:r>
        <w:t xml:space="preserve"> </w:t>
      </w:r>
      <w:proofErr w:type="spellStart"/>
      <w:r>
        <w:t>priester</w:t>
      </w:r>
      <w:proofErr w:type="spellEnd"/>
      <w:r>
        <w:t xml:space="preserve">. </w:t>
      </w:r>
    </w:p>
    <w:p w14:paraId="3DF5E13E" w14:textId="77777777" w:rsidR="00A97E96" w:rsidRDefault="00A97E96" w:rsidP="00A97E96">
      <w:pPr>
        <w:pStyle w:val="StandardWeb"/>
      </w:pPr>
      <w:r>
        <w:t xml:space="preserve">Frag. </w:t>
      </w:r>
      <w:proofErr w:type="spellStart"/>
      <w:r>
        <w:t>Mitt</w:t>
      </w:r>
      <w:proofErr w:type="spellEnd"/>
      <w:r>
        <w:t xml:space="preserve"> was weiß </w:t>
      </w:r>
      <w:proofErr w:type="spellStart"/>
      <w:r>
        <w:t>vnd</w:t>
      </w:r>
      <w:proofErr w:type="spellEnd"/>
      <w:r>
        <w:t xml:space="preserve"> </w:t>
      </w:r>
      <w:proofErr w:type="spellStart"/>
      <w:r>
        <w:t>gestalt</w:t>
      </w:r>
      <w:proofErr w:type="spellEnd"/>
      <w:r>
        <w:t xml:space="preserve"> haltet man sie?</w:t>
      </w:r>
      <w:r>
        <w:br/>
        <w:t xml:space="preserve">Antwort. Also haltet man die </w:t>
      </w:r>
      <w:proofErr w:type="spellStart"/>
      <w:r>
        <w:t>ware</w:t>
      </w:r>
      <w:proofErr w:type="spellEnd"/>
      <w:r>
        <w:t xml:space="preserve"> </w:t>
      </w:r>
      <w:proofErr w:type="spellStart"/>
      <w:r>
        <w:t>einsatzung</w:t>
      </w:r>
      <w:proofErr w:type="spellEnd"/>
      <w:r>
        <w:t xml:space="preserve"> Christi, </w:t>
      </w:r>
      <w:proofErr w:type="spellStart"/>
      <w:r>
        <w:t>wan</w:t>
      </w:r>
      <w:proofErr w:type="spellEnd"/>
      <w:r>
        <w:t xml:space="preserve"> man in der </w:t>
      </w:r>
      <w:proofErr w:type="spellStart"/>
      <w:r>
        <w:t>gmein</w:t>
      </w:r>
      <w:proofErr w:type="spellEnd"/>
      <w:r>
        <w:t xml:space="preserve"> Gottes/ nach dem </w:t>
      </w:r>
      <w:proofErr w:type="spellStart"/>
      <w:r>
        <w:t>befelch</w:t>
      </w:r>
      <w:proofErr w:type="spellEnd"/>
      <w:r>
        <w:t xml:space="preserve"> Christi </w:t>
      </w:r>
      <w:proofErr w:type="spellStart"/>
      <w:r>
        <w:t>außspendet</w:t>
      </w:r>
      <w:proofErr w:type="spellEnd"/>
      <w:r>
        <w:t xml:space="preserve"> den </w:t>
      </w:r>
      <w:proofErr w:type="spellStart"/>
      <w:r>
        <w:t>einsatz</w:t>
      </w:r>
      <w:proofErr w:type="spellEnd"/>
      <w:r>
        <w:t xml:space="preserve">/ der </w:t>
      </w:r>
      <w:proofErr w:type="spellStart"/>
      <w:r>
        <w:t>heylsamen</w:t>
      </w:r>
      <w:proofErr w:type="spellEnd"/>
      <w:r>
        <w:t xml:space="preserve"> </w:t>
      </w:r>
      <w:proofErr w:type="spellStart"/>
      <w:r>
        <w:t>vnnd</w:t>
      </w:r>
      <w:proofErr w:type="spellEnd"/>
      <w:r>
        <w:t xml:space="preserve"> </w:t>
      </w:r>
      <w:proofErr w:type="spellStart"/>
      <w:r>
        <w:t>danckbaren</w:t>
      </w:r>
      <w:proofErr w:type="spellEnd"/>
      <w:r>
        <w:t xml:space="preserve"> </w:t>
      </w:r>
      <w:proofErr w:type="spellStart"/>
      <w:r>
        <w:t>gedächtnuß</w:t>
      </w:r>
      <w:proofErr w:type="spellEnd"/>
      <w:r>
        <w:t xml:space="preserve"> des </w:t>
      </w:r>
      <w:proofErr w:type="spellStart"/>
      <w:r>
        <w:t>gecreützigten</w:t>
      </w:r>
      <w:proofErr w:type="spellEnd"/>
      <w:r>
        <w:t xml:space="preserve"> </w:t>
      </w:r>
      <w:proofErr w:type="spellStart"/>
      <w:r>
        <w:t>vnd</w:t>
      </w:r>
      <w:proofErr w:type="spellEnd"/>
      <w:r>
        <w:t xml:space="preserve"> </w:t>
      </w:r>
      <w:proofErr w:type="spellStart"/>
      <w:r>
        <w:t>hingebnen</w:t>
      </w:r>
      <w:proofErr w:type="spellEnd"/>
      <w:r>
        <w:t xml:space="preserve"> Christi. </w:t>
      </w:r>
    </w:p>
    <w:p w14:paraId="1CCEE137" w14:textId="77777777" w:rsidR="00A97E96" w:rsidRDefault="00A97E96" w:rsidP="00A97E96">
      <w:pPr>
        <w:pStyle w:val="StandardWeb"/>
      </w:pPr>
      <w:r>
        <w:t>Frag. Wie geschieht aber das?</w:t>
      </w:r>
      <w:r>
        <w:br/>
        <w:t xml:space="preserve">Antwort. So der </w:t>
      </w:r>
      <w:proofErr w:type="spellStart"/>
      <w:r>
        <w:t>gleübig</w:t>
      </w:r>
      <w:proofErr w:type="spellEnd"/>
      <w:r>
        <w:t xml:space="preserve"> isset das </w:t>
      </w:r>
      <w:proofErr w:type="spellStart"/>
      <w:r>
        <w:t>brott</w:t>
      </w:r>
      <w:proofErr w:type="spellEnd"/>
      <w:r>
        <w:t xml:space="preserve"> </w:t>
      </w:r>
      <w:proofErr w:type="spellStart"/>
      <w:r>
        <w:t>vnd</w:t>
      </w:r>
      <w:proofErr w:type="spellEnd"/>
      <w:r>
        <w:t xml:space="preserve"> </w:t>
      </w:r>
      <w:proofErr w:type="spellStart"/>
      <w:r>
        <w:t>drinckt</w:t>
      </w:r>
      <w:proofErr w:type="spellEnd"/>
      <w:r>
        <w:t xml:space="preserve"> den wein der </w:t>
      </w:r>
      <w:proofErr w:type="spellStart"/>
      <w:r>
        <w:t>dancksagung</w:t>
      </w:r>
      <w:proofErr w:type="spellEnd"/>
      <w:r>
        <w:t xml:space="preserve"> </w:t>
      </w:r>
      <w:proofErr w:type="spellStart"/>
      <w:r>
        <w:t>eüsserlichen</w:t>
      </w:r>
      <w:proofErr w:type="spellEnd"/>
      <w:r>
        <w:t xml:space="preserve"> </w:t>
      </w:r>
      <w:proofErr w:type="spellStart"/>
      <w:r>
        <w:t>mitt</w:t>
      </w:r>
      <w:proofErr w:type="spellEnd"/>
      <w:r>
        <w:t xml:space="preserve"> seinem </w:t>
      </w:r>
      <w:proofErr w:type="spellStart"/>
      <w:r>
        <w:t>mund</w:t>
      </w:r>
      <w:proofErr w:type="spellEnd"/>
      <w:r>
        <w:t xml:space="preserve">/ innwendig aber </w:t>
      </w:r>
      <w:proofErr w:type="spellStart"/>
      <w:r>
        <w:t>wirdt</w:t>
      </w:r>
      <w:proofErr w:type="spellEnd"/>
      <w:r>
        <w:t xml:space="preserve"> er nach dem </w:t>
      </w:r>
      <w:proofErr w:type="spellStart"/>
      <w:r>
        <w:t>wort</w:t>
      </w:r>
      <w:proofErr w:type="spellEnd"/>
      <w:r>
        <w:t xml:space="preserve"> Christi </w:t>
      </w:r>
      <w:proofErr w:type="spellStart"/>
      <w:r>
        <w:t>warhafftiglich</w:t>
      </w:r>
      <w:proofErr w:type="spellEnd"/>
      <w:r>
        <w:t xml:space="preserve"> gespeiset/ </w:t>
      </w:r>
      <w:proofErr w:type="spellStart"/>
      <w:r>
        <w:t>mitt</w:t>
      </w:r>
      <w:proofErr w:type="spellEnd"/>
      <w:r>
        <w:t xml:space="preserve"> dem leib Christi/ </w:t>
      </w:r>
      <w:proofErr w:type="spellStart"/>
      <w:r>
        <w:t>vnd</w:t>
      </w:r>
      <w:proofErr w:type="spellEnd"/>
      <w:r>
        <w:t xml:space="preserve"> </w:t>
      </w:r>
      <w:proofErr w:type="spellStart"/>
      <w:r>
        <w:t>getrenckt</w:t>
      </w:r>
      <w:proofErr w:type="spellEnd"/>
      <w:r>
        <w:t xml:space="preserve"> mit seinem </w:t>
      </w:r>
      <w:proofErr w:type="spellStart"/>
      <w:r>
        <w:t>heyligen</w:t>
      </w:r>
      <w:proofErr w:type="spellEnd"/>
      <w:r>
        <w:t xml:space="preserve"> </w:t>
      </w:r>
      <w:proofErr w:type="spellStart"/>
      <w:r>
        <w:t>blut</w:t>
      </w:r>
      <w:proofErr w:type="spellEnd"/>
      <w:r>
        <w:t xml:space="preserve">/ also daß Christus in ihm/ </w:t>
      </w:r>
      <w:proofErr w:type="spellStart"/>
      <w:r>
        <w:t>vnd</w:t>
      </w:r>
      <w:proofErr w:type="spellEnd"/>
      <w:r>
        <w:t xml:space="preserve"> er </w:t>
      </w:r>
      <w:proofErr w:type="spellStart"/>
      <w:r>
        <w:t>inn</w:t>
      </w:r>
      <w:proofErr w:type="spellEnd"/>
      <w:r>
        <w:t xml:space="preserve"> Christo bleibe. </w:t>
      </w:r>
    </w:p>
    <w:p w14:paraId="47A2BEB7" w14:textId="77777777" w:rsidR="00A97E96" w:rsidRDefault="00A97E96" w:rsidP="00A97E96">
      <w:pPr>
        <w:pStyle w:val="StandardWeb"/>
      </w:pPr>
      <w:r>
        <w:t xml:space="preserve">Frag. Wie lautend die </w:t>
      </w:r>
      <w:proofErr w:type="spellStart"/>
      <w:r>
        <w:t>wort</w:t>
      </w:r>
      <w:proofErr w:type="spellEnd"/>
      <w:r>
        <w:t xml:space="preserve"> </w:t>
      </w:r>
      <w:proofErr w:type="spellStart"/>
      <w:r>
        <w:t>dises</w:t>
      </w:r>
      <w:proofErr w:type="spellEnd"/>
      <w:r>
        <w:t xml:space="preserve"> </w:t>
      </w:r>
      <w:proofErr w:type="spellStart"/>
      <w:r>
        <w:t>handels</w:t>
      </w:r>
      <w:proofErr w:type="spellEnd"/>
      <w:r>
        <w:t>?</w:t>
      </w:r>
      <w:r>
        <w:br/>
        <w:t xml:space="preserve">Antwort. Jesus an der </w:t>
      </w:r>
      <w:proofErr w:type="spellStart"/>
      <w:r>
        <w:t>nacht</w:t>
      </w:r>
      <w:proofErr w:type="spellEnd"/>
      <w:r>
        <w:t xml:space="preserve"> da er verrathen ward/ </w:t>
      </w:r>
      <w:proofErr w:type="spellStart"/>
      <w:r>
        <w:t>nam</w:t>
      </w:r>
      <w:proofErr w:type="spellEnd"/>
      <w:r>
        <w:t xml:space="preserve"> er das </w:t>
      </w:r>
      <w:proofErr w:type="spellStart"/>
      <w:r>
        <w:t>brott</w:t>
      </w:r>
      <w:proofErr w:type="spellEnd"/>
      <w:r>
        <w:t xml:space="preserve">/ </w:t>
      </w:r>
      <w:proofErr w:type="spellStart"/>
      <w:r>
        <w:t>vnd</w:t>
      </w:r>
      <w:proofErr w:type="spellEnd"/>
      <w:r>
        <w:t xml:space="preserve"> als er </w:t>
      </w:r>
      <w:proofErr w:type="spellStart"/>
      <w:r>
        <w:t>gedanckt</w:t>
      </w:r>
      <w:proofErr w:type="spellEnd"/>
      <w:r>
        <w:t xml:space="preserve"> </w:t>
      </w:r>
      <w:proofErr w:type="spellStart"/>
      <w:r>
        <w:t>hette</w:t>
      </w:r>
      <w:proofErr w:type="spellEnd"/>
      <w:r>
        <w:t xml:space="preserve">/ </w:t>
      </w:r>
      <w:proofErr w:type="spellStart"/>
      <w:r>
        <w:t>hatt</w:t>
      </w:r>
      <w:proofErr w:type="spellEnd"/>
      <w:r>
        <w:t xml:space="preserve"> </w:t>
      </w:r>
      <w:proofErr w:type="spellStart"/>
      <w:r>
        <w:t>ers</w:t>
      </w:r>
      <w:proofErr w:type="spellEnd"/>
      <w:r>
        <w:t xml:space="preserve"> gebrochen </w:t>
      </w:r>
      <w:proofErr w:type="spellStart"/>
      <w:r>
        <w:t>vnnd</w:t>
      </w:r>
      <w:proofErr w:type="spellEnd"/>
      <w:r>
        <w:t xml:space="preserve"> gesagt/ </w:t>
      </w:r>
      <w:proofErr w:type="spellStart"/>
      <w:r>
        <w:t>Nemment</w:t>
      </w:r>
      <w:proofErr w:type="spellEnd"/>
      <w:r>
        <w:t xml:space="preserve">/ </w:t>
      </w:r>
      <w:proofErr w:type="spellStart"/>
      <w:r>
        <w:t>essent</w:t>
      </w:r>
      <w:proofErr w:type="spellEnd"/>
      <w:r>
        <w:t xml:space="preserve">/ das ist mein leib/ der für euch hingeben wird/ das </w:t>
      </w:r>
      <w:proofErr w:type="spellStart"/>
      <w:r>
        <w:t>thund</w:t>
      </w:r>
      <w:proofErr w:type="spellEnd"/>
      <w:r>
        <w:t xml:space="preserve"> zu meiner </w:t>
      </w:r>
      <w:proofErr w:type="spellStart"/>
      <w:r>
        <w:t>gedächtnuß</w:t>
      </w:r>
      <w:proofErr w:type="spellEnd"/>
      <w:r>
        <w:t xml:space="preserve">. Deßgleichen nach dem </w:t>
      </w:r>
      <w:proofErr w:type="spellStart"/>
      <w:r>
        <w:t>Abentmal</w:t>
      </w:r>
      <w:proofErr w:type="spellEnd"/>
      <w:r>
        <w:t xml:space="preserve">/ </w:t>
      </w:r>
      <w:proofErr w:type="spellStart"/>
      <w:r>
        <w:t>nam</w:t>
      </w:r>
      <w:proofErr w:type="spellEnd"/>
      <w:r>
        <w:t xml:space="preserve"> er das </w:t>
      </w:r>
      <w:proofErr w:type="spellStart"/>
      <w:r>
        <w:t>trinckgeschirr</w:t>
      </w:r>
      <w:proofErr w:type="spellEnd"/>
      <w:r>
        <w:t xml:space="preserve">/ </w:t>
      </w:r>
      <w:proofErr w:type="spellStart"/>
      <w:r>
        <w:t>vnd</w:t>
      </w:r>
      <w:proofErr w:type="spellEnd"/>
      <w:r>
        <w:t xml:space="preserve"> sagt </w:t>
      </w:r>
      <w:proofErr w:type="spellStart"/>
      <w:r>
        <w:t>danck</w:t>
      </w:r>
      <w:proofErr w:type="spellEnd"/>
      <w:r>
        <w:t xml:space="preserve">/ </w:t>
      </w:r>
      <w:proofErr w:type="spellStart"/>
      <w:r>
        <w:t>vnd</w:t>
      </w:r>
      <w:proofErr w:type="spellEnd"/>
      <w:r>
        <w:t xml:space="preserve"> gabs den Jüngeren/ sprechende/ Das </w:t>
      </w:r>
      <w:proofErr w:type="spellStart"/>
      <w:r>
        <w:t>tranck</w:t>
      </w:r>
      <w:proofErr w:type="spellEnd"/>
      <w:r>
        <w:t xml:space="preserve">/ das </w:t>
      </w:r>
      <w:proofErr w:type="spellStart"/>
      <w:r>
        <w:t>neüw</w:t>
      </w:r>
      <w:proofErr w:type="spellEnd"/>
      <w:r>
        <w:t xml:space="preserve"> Testament ist </w:t>
      </w:r>
      <w:proofErr w:type="spellStart"/>
      <w:r>
        <w:t>inn</w:t>
      </w:r>
      <w:proofErr w:type="spellEnd"/>
      <w:r>
        <w:t xml:space="preserve"> meinem </w:t>
      </w:r>
      <w:proofErr w:type="spellStart"/>
      <w:r>
        <w:t>blut</w:t>
      </w:r>
      <w:proofErr w:type="spellEnd"/>
      <w:r>
        <w:t xml:space="preserve">/ das für </w:t>
      </w:r>
      <w:proofErr w:type="spellStart"/>
      <w:r>
        <w:t>vyl</w:t>
      </w:r>
      <w:proofErr w:type="spellEnd"/>
      <w:r>
        <w:t xml:space="preserve"> vergossen </w:t>
      </w:r>
      <w:proofErr w:type="spellStart"/>
      <w:r>
        <w:t>wirdt</w:t>
      </w:r>
      <w:proofErr w:type="spellEnd"/>
      <w:r>
        <w:t xml:space="preserve">/ zu </w:t>
      </w:r>
      <w:proofErr w:type="spellStart"/>
      <w:r>
        <w:t>vergebung</w:t>
      </w:r>
      <w:proofErr w:type="spellEnd"/>
      <w:r>
        <w:t xml:space="preserve"> der </w:t>
      </w:r>
      <w:proofErr w:type="spellStart"/>
      <w:r>
        <w:t>sünden</w:t>
      </w:r>
      <w:proofErr w:type="spellEnd"/>
      <w:r>
        <w:t xml:space="preserve">/ so </w:t>
      </w:r>
      <w:proofErr w:type="spellStart"/>
      <w:r>
        <w:t>offt</w:t>
      </w:r>
      <w:proofErr w:type="spellEnd"/>
      <w:r>
        <w:t xml:space="preserve"> ihr das </w:t>
      </w:r>
      <w:proofErr w:type="spellStart"/>
      <w:r>
        <w:t>thund</w:t>
      </w:r>
      <w:proofErr w:type="spellEnd"/>
      <w:r>
        <w:t xml:space="preserve">/ so </w:t>
      </w:r>
      <w:proofErr w:type="spellStart"/>
      <w:r>
        <w:t>thunds</w:t>
      </w:r>
      <w:proofErr w:type="spellEnd"/>
      <w:r>
        <w:t xml:space="preserve"> zu meiner </w:t>
      </w:r>
      <w:proofErr w:type="spellStart"/>
      <w:r>
        <w:t>gedächtnuß</w:t>
      </w:r>
      <w:proofErr w:type="spellEnd"/>
      <w:r>
        <w:t xml:space="preserve">. </w:t>
      </w:r>
    </w:p>
    <w:p w14:paraId="497B541D" w14:textId="77777777" w:rsidR="00A97E96" w:rsidRDefault="00A97E96" w:rsidP="00A97E96">
      <w:pPr>
        <w:pStyle w:val="StandardWeb"/>
      </w:pPr>
      <w:r>
        <w:t xml:space="preserve">Frag. Was nutz </w:t>
      </w:r>
      <w:proofErr w:type="spellStart"/>
      <w:r>
        <w:t>vnnd</w:t>
      </w:r>
      <w:proofErr w:type="spellEnd"/>
      <w:r>
        <w:t xml:space="preserve"> </w:t>
      </w:r>
      <w:proofErr w:type="spellStart"/>
      <w:r>
        <w:t>frucht</w:t>
      </w:r>
      <w:proofErr w:type="spellEnd"/>
      <w:r>
        <w:t xml:space="preserve"> bringt dir das </w:t>
      </w:r>
      <w:proofErr w:type="spellStart"/>
      <w:r>
        <w:t>Nachtmal</w:t>
      </w:r>
      <w:proofErr w:type="spellEnd"/>
      <w:r>
        <w:t>?</w:t>
      </w:r>
      <w:r>
        <w:br/>
        <w:t xml:space="preserve">Antwort. Denn nutz bringts mir/ daß wir </w:t>
      </w:r>
      <w:proofErr w:type="spellStart"/>
      <w:r>
        <w:t>mitt</w:t>
      </w:r>
      <w:proofErr w:type="spellEnd"/>
      <w:r>
        <w:t xml:space="preserve"> denn </w:t>
      </w:r>
      <w:proofErr w:type="spellStart"/>
      <w:r>
        <w:t>jrdischen</w:t>
      </w:r>
      <w:proofErr w:type="spellEnd"/>
      <w:r>
        <w:t xml:space="preserve"> </w:t>
      </w:r>
      <w:proofErr w:type="spellStart"/>
      <w:r>
        <w:t>zeichen</w:t>
      </w:r>
      <w:proofErr w:type="spellEnd"/>
      <w:r>
        <w:t xml:space="preserve"> erinnert </w:t>
      </w:r>
      <w:proofErr w:type="spellStart"/>
      <w:r>
        <w:t>vnd</w:t>
      </w:r>
      <w:proofErr w:type="spellEnd"/>
      <w:r>
        <w:t xml:space="preserve"> </w:t>
      </w:r>
      <w:proofErr w:type="spellStart"/>
      <w:r>
        <w:t>gereitzt</w:t>
      </w:r>
      <w:proofErr w:type="spellEnd"/>
      <w:r>
        <w:t xml:space="preserve"> werden/ durch Gott den </w:t>
      </w:r>
      <w:proofErr w:type="spellStart"/>
      <w:r>
        <w:t>heyligen</w:t>
      </w:r>
      <w:proofErr w:type="spellEnd"/>
      <w:r>
        <w:t xml:space="preserve"> geist zu glauben/ daß Christus das </w:t>
      </w:r>
      <w:proofErr w:type="spellStart"/>
      <w:r>
        <w:t>brott</w:t>
      </w:r>
      <w:proofErr w:type="spellEnd"/>
      <w:r>
        <w:t xml:space="preserve"> des </w:t>
      </w:r>
      <w:proofErr w:type="spellStart"/>
      <w:r>
        <w:t>lebens</w:t>
      </w:r>
      <w:proofErr w:type="spellEnd"/>
      <w:r>
        <w:t xml:space="preserve"> sey/ der </w:t>
      </w:r>
      <w:proofErr w:type="spellStart"/>
      <w:r>
        <w:t>vns</w:t>
      </w:r>
      <w:proofErr w:type="spellEnd"/>
      <w:r>
        <w:t xml:space="preserve"> ewig </w:t>
      </w:r>
      <w:proofErr w:type="spellStart"/>
      <w:r>
        <w:t>mitt</w:t>
      </w:r>
      <w:proofErr w:type="spellEnd"/>
      <w:r>
        <w:t xml:space="preserve"> seinem leib </w:t>
      </w:r>
      <w:proofErr w:type="spellStart"/>
      <w:r>
        <w:t>speyse</w:t>
      </w:r>
      <w:proofErr w:type="spellEnd"/>
      <w:r>
        <w:t xml:space="preserve">/ </w:t>
      </w:r>
      <w:proofErr w:type="spellStart"/>
      <w:r>
        <w:t>vnnd</w:t>
      </w:r>
      <w:proofErr w:type="spellEnd"/>
      <w:r>
        <w:t xml:space="preserve"> ewig liebe/ </w:t>
      </w:r>
      <w:proofErr w:type="spellStart"/>
      <w:r>
        <w:t>vnnd</w:t>
      </w:r>
      <w:proofErr w:type="spellEnd"/>
      <w:r>
        <w:t xml:space="preserve"> daß wir auch also </w:t>
      </w:r>
      <w:proofErr w:type="spellStart"/>
      <w:r>
        <w:t>mitt</w:t>
      </w:r>
      <w:proofErr w:type="spellEnd"/>
      <w:r>
        <w:t xml:space="preserve"> brüderlicher liebe </w:t>
      </w:r>
      <w:proofErr w:type="spellStart"/>
      <w:r>
        <w:t>alß</w:t>
      </w:r>
      <w:proofErr w:type="spellEnd"/>
      <w:r>
        <w:t xml:space="preserve"> </w:t>
      </w:r>
      <w:proofErr w:type="spellStart"/>
      <w:r>
        <w:t>einn</w:t>
      </w:r>
      <w:proofErr w:type="spellEnd"/>
      <w:r>
        <w:t xml:space="preserve"> </w:t>
      </w:r>
      <w:proofErr w:type="spellStart"/>
      <w:r>
        <w:t>brott</w:t>
      </w:r>
      <w:proofErr w:type="spellEnd"/>
      <w:r>
        <w:t xml:space="preserve"> </w:t>
      </w:r>
      <w:proofErr w:type="spellStart"/>
      <w:r>
        <w:t>zusamen</w:t>
      </w:r>
      <w:proofErr w:type="spellEnd"/>
      <w:r>
        <w:t xml:space="preserve"> </w:t>
      </w:r>
      <w:proofErr w:type="spellStart"/>
      <w:r>
        <w:t>gewürckt</w:t>
      </w:r>
      <w:proofErr w:type="spellEnd"/>
      <w:r>
        <w:t xml:space="preserve">/ in </w:t>
      </w:r>
      <w:proofErr w:type="spellStart"/>
      <w:r>
        <w:t>einigkeyt</w:t>
      </w:r>
      <w:proofErr w:type="spellEnd"/>
      <w:r>
        <w:t xml:space="preserve"> </w:t>
      </w:r>
      <w:proofErr w:type="spellStart"/>
      <w:r>
        <w:t>vnnd</w:t>
      </w:r>
      <w:proofErr w:type="spellEnd"/>
      <w:r>
        <w:t xml:space="preserve"> brüderlicher </w:t>
      </w:r>
      <w:proofErr w:type="spellStart"/>
      <w:r>
        <w:t>treüw</w:t>
      </w:r>
      <w:proofErr w:type="spellEnd"/>
      <w:r>
        <w:t xml:space="preserve"> gegen </w:t>
      </w:r>
      <w:proofErr w:type="spellStart"/>
      <w:r>
        <w:t>vnserem</w:t>
      </w:r>
      <w:proofErr w:type="spellEnd"/>
      <w:r>
        <w:t xml:space="preserve"> </w:t>
      </w:r>
      <w:proofErr w:type="spellStart"/>
      <w:r>
        <w:t>nechsten</w:t>
      </w:r>
      <w:proofErr w:type="spellEnd"/>
      <w:r>
        <w:t xml:space="preserve"> leben. </w:t>
      </w:r>
    </w:p>
    <w:p w14:paraId="1B56AA03" w14:textId="77777777" w:rsidR="00A97E96" w:rsidRDefault="00A97E96" w:rsidP="00A97E96">
      <w:pPr>
        <w:pStyle w:val="StandardWeb"/>
      </w:pPr>
      <w:r>
        <w:t xml:space="preserve">Frag. </w:t>
      </w:r>
      <w:proofErr w:type="spellStart"/>
      <w:r>
        <w:t>Begerent</w:t>
      </w:r>
      <w:proofErr w:type="spellEnd"/>
      <w:r>
        <w:t xml:space="preserve"> </w:t>
      </w:r>
      <w:proofErr w:type="spellStart"/>
      <w:r>
        <w:t>jr</w:t>
      </w:r>
      <w:proofErr w:type="spellEnd"/>
      <w:r>
        <w:t xml:space="preserve"> also </w:t>
      </w:r>
      <w:proofErr w:type="spellStart"/>
      <w:r>
        <w:t>gemeinlich</w:t>
      </w:r>
      <w:proofErr w:type="spellEnd"/>
      <w:r>
        <w:t xml:space="preserve"> nach dem </w:t>
      </w:r>
      <w:proofErr w:type="spellStart"/>
      <w:r>
        <w:t>befelch</w:t>
      </w:r>
      <w:proofErr w:type="spellEnd"/>
      <w:r>
        <w:t xml:space="preserve"> Christi/ </w:t>
      </w:r>
      <w:proofErr w:type="spellStart"/>
      <w:r>
        <w:t>mitt</w:t>
      </w:r>
      <w:proofErr w:type="spellEnd"/>
      <w:r>
        <w:t xml:space="preserve"> </w:t>
      </w:r>
      <w:proofErr w:type="spellStart"/>
      <w:r>
        <w:t>einfalt</w:t>
      </w:r>
      <w:proofErr w:type="spellEnd"/>
      <w:r>
        <w:t xml:space="preserve"> zu glauben/ </w:t>
      </w:r>
      <w:proofErr w:type="spellStart"/>
      <w:r>
        <w:t>vnnd</w:t>
      </w:r>
      <w:proofErr w:type="spellEnd"/>
      <w:r>
        <w:t xml:space="preserve"> </w:t>
      </w:r>
      <w:proofErr w:type="spellStart"/>
      <w:r>
        <w:t>mitt</w:t>
      </w:r>
      <w:proofErr w:type="spellEnd"/>
      <w:r>
        <w:t xml:space="preserve"> </w:t>
      </w:r>
      <w:proofErr w:type="spellStart"/>
      <w:r>
        <w:t>besserlichem</w:t>
      </w:r>
      <w:proofErr w:type="spellEnd"/>
      <w:r>
        <w:t xml:space="preserve"> leben der Kirchen Christi </w:t>
      </w:r>
      <w:proofErr w:type="spellStart"/>
      <w:r>
        <w:t>einn</w:t>
      </w:r>
      <w:proofErr w:type="spellEnd"/>
      <w:r>
        <w:t xml:space="preserve"> </w:t>
      </w:r>
      <w:proofErr w:type="spellStart"/>
      <w:r>
        <w:t>vorbild</w:t>
      </w:r>
      <w:proofErr w:type="spellEnd"/>
      <w:r>
        <w:t xml:space="preserve"> zu sein?</w:t>
      </w:r>
      <w:r>
        <w:br/>
        <w:t xml:space="preserve">Antwort. Ja/ </w:t>
      </w:r>
      <w:proofErr w:type="spellStart"/>
      <w:r>
        <w:t>mitt</w:t>
      </w:r>
      <w:proofErr w:type="spellEnd"/>
      <w:r>
        <w:t xml:space="preserve"> beistand </w:t>
      </w:r>
      <w:proofErr w:type="spellStart"/>
      <w:r>
        <w:t>vnnd</w:t>
      </w:r>
      <w:proofErr w:type="spellEnd"/>
      <w:r>
        <w:t xml:space="preserve"> </w:t>
      </w:r>
      <w:proofErr w:type="spellStart"/>
      <w:r>
        <w:t>hilff</w:t>
      </w:r>
      <w:proofErr w:type="spellEnd"/>
      <w:r>
        <w:t xml:space="preserve"> des HERREN/ dann durch </w:t>
      </w:r>
      <w:proofErr w:type="spellStart"/>
      <w:r>
        <w:t>vnns</w:t>
      </w:r>
      <w:proofErr w:type="spellEnd"/>
      <w:r>
        <w:t xml:space="preserve"> </w:t>
      </w:r>
      <w:proofErr w:type="spellStart"/>
      <w:r>
        <w:t>selbs</w:t>
      </w:r>
      <w:proofErr w:type="spellEnd"/>
      <w:r>
        <w:t xml:space="preserve"> vermögen wir weniger dann nichts/ </w:t>
      </w:r>
      <w:proofErr w:type="spellStart"/>
      <w:r>
        <w:t>darumb</w:t>
      </w:r>
      <w:proofErr w:type="spellEnd"/>
      <w:r>
        <w:t xml:space="preserve"> wir uns ernstlichen </w:t>
      </w:r>
      <w:proofErr w:type="spellStart"/>
      <w:r>
        <w:t>befleissen</w:t>
      </w:r>
      <w:proofErr w:type="spellEnd"/>
      <w:r>
        <w:t xml:space="preserve"> wöllen/ für alle </w:t>
      </w:r>
      <w:proofErr w:type="spellStart"/>
      <w:r>
        <w:t>vnsere</w:t>
      </w:r>
      <w:proofErr w:type="spellEnd"/>
      <w:r>
        <w:t xml:space="preserve"> </w:t>
      </w:r>
      <w:proofErr w:type="spellStart"/>
      <w:r>
        <w:t>gepresten</w:t>
      </w:r>
      <w:proofErr w:type="spellEnd"/>
      <w:r>
        <w:t xml:space="preserve"> </w:t>
      </w:r>
      <w:proofErr w:type="spellStart"/>
      <w:r>
        <w:t>vnnd</w:t>
      </w:r>
      <w:proofErr w:type="spellEnd"/>
      <w:r>
        <w:t xml:space="preserve"> </w:t>
      </w:r>
      <w:proofErr w:type="spellStart"/>
      <w:r>
        <w:t>mangel</w:t>
      </w:r>
      <w:proofErr w:type="spellEnd"/>
      <w:r>
        <w:t xml:space="preserve"> ihn </w:t>
      </w:r>
      <w:proofErr w:type="spellStart"/>
      <w:r>
        <w:t>anzuruffen</w:t>
      </w:r>
      <w:proofErr w:type="spellEnd"/>
      <w:r>
        <w:t xml:space="preserve">/ rc. </w:t>
      </w:r>
    </w:p>
    <w:p w14:paraId="66C507E2" w14:textId="77777777" w:rsidR="00A97E96" w:rsidRDefault="00A97E96" w:rsidP="00A97E96">
      <w:pPr>
        <w:pStyle w:val="StandardWeb"/>
      </w:pPr>
      <w:proofErr w:type="spellStart"/>
      <w:r>
        <w:rPr>
          <w:rStyle w:val="Fett"/>
          <w:rFonts w:eastAsiaTheme="majorEastAsia"/>
        </w:rPr>
        <w:t>Darauff</w:t>
      </w:r>
      <w:proofErr w:type="spellEnd"/>
      <w:r>
        <w:rPr>
          <w:rStyle w:val="Fett"/>
          <w:rFonts w:eastAsiaTheme="majorEastAsia"/>
        </w:rPr>
        <w:t xml:space="preserve"> bittet der </w:t>
      </w:r>
      <w:proofErr w:type="spellStart"/>
      <w:r>
        <w:rPr>
          <w:rStyle w:val="Fett"/>
          <w:rFonts w:eastAsiaTheme="majorEastAsia"/>
        </w:rPr>
        <w:t>diener</w:t>
      </w:r>
      <w:proofErr w:type="spellEnd"/>
      <w:r>
        <w:rPr>
          <w:rStyle w:val="Fett"/>
          <w:rFonts w:eastAsiaTheme="majorEastAsia"/>
        </w:rPr>
        <w:t xml:space="preserve"> des Nachtmals.</w:t>
      </w:r>
      <w:r>
        <w:t xml:space="preserve"> </w:t>
      </w:r>
    </w:p>
    <w:p w14:paraId="2FCC5E4A" w14:textId="77777777" w:rsidR="00A97E96" w:rsidRDefault="00A97E96" w:rsidP="00A97E96">
      <w:pPr>
        <w:pStyle w:val="StandardWeb"/>
      </w:pPr>
      <w:r>
        <w:t xml:space="preserve">Der HERR Gott aller </w:t>
      </w:r>
      <w:proofErr w:type="spellStart"/>
      <w:r>
        <w:t>gnaden</w:t>
      </w:r>
      <w:proofErr w:type="spellEnd"/>
      <w:r>
        <w:t xml:space="preserve"> </w:t>
      </w:r>
      <w:proofErr w:type="spellStart"/>
      <w:r>
        <w:t>vnd</w:t>
      </w:r>
      <w:proofErr w:type="spellEnd"/>
      <w:r>
        <w:t xml:space="preserve"> </w:t>
      </w:r>
      <w:proofErr w:type="spellStart"/>
      <w:r>
        <w:t>barmhertzigkeyt</w:t>
      </w:r>
      <w:proofErr w:type="spellEnd"/>
      <w:r>
        <w:t xml:space="preserve">/ lasse </w:t>
      </w:r>
      <w:proofErr w:type="spellStart"/>
      <w:r>
        <w:t>eüch</w:t>
      </w:r>
      <w:proofErr w:type="spellEnd"/>
      <w:r>
        <w:t xml:space="preserve"> erwachsen </w:t>
      </w:r>
      <w:proofErr w:type="spellStart"/>
      <w:r>
        <w:t>vnd</w:t>
      </w:r>
      <w:proofErr w:type="spellEnd"/>
      <w:r>
        <w:t xml:space="preserve"> </w:t>
      </w:r>
      <w:proofErr w:type="spellStart"/>
      <w:r>
        <w:t>erstarcken</w:t>
      </w:r>
      <w:proofErr w:type="spellEnd"/>
      <w:r>
        <w:t xml:space="preserve"> </w:t>
      </w:r>
      <w:proofErr w:type="spellStart"/>
      <w:r>
        <w:t>inn</w:t>
      </w:r>
      <w:proofErr w:type="spellEnd"/>
      <w:r>
        <w:t xml:space="preserve"> der </w:t>
      </w:r>
      <w:proofErr w:type="spellStart"/>
      <w:r>
        <w:t>erkantnuß</w:t>
      </w:r>
      <w:proofErr w:type="spellEnd"/>
      <w:r>
        <w:t xml:space="preserve"> </w:t>
      </w:r>
      <w:proofErr w:type="spellStart"/>
      <w:r>
        <w:t>vnsers</w:t>
      </w:r>
      <w:proofErr w:type="spellEnd"/>
      <w:r>
        <w:t xml:space="preserve"> </w:t>
      </w:r>
      <w:proofErr w:type="spellStart"/>
      <w:r>
        <w:t>seligmachers</w:t>
      </w:r>
      <w:proofErr w:type="spellEnd"/>
      <w:r>
        <w:t xml:space="preserve"> Jesu Christi/ durch die </w:t>
      </w:r>
      <w:proofErr w:type="spellStart"/>
      <w:r>
        <w:t>krafft</w:t>
      </w:r>
      <w:proofErr w:type="spellEnd"/>
      <w:r>
        <w:t xml:space="preserve"> des </w:t>
      </w:r>
      <w:proofErr w:type="spellStart"/>
      <w:r>
        <w:t>heyligen</w:t>
      </w:r>
      <w:proofErr w:type="spellEnd"/>
      <w:r>
        <w:t xml:space="preserve"> </w:t>
      </w:r>
      <w:proofErr w:type="spellStart"/>
      <w:r>
        <w:t>geists</w:t>
      </w:r>
      <w:proofErr w:type="spellEnd"/>
      <w:r>
        <w:t xml:space="preserve">/ </w:t>
      </w:r>
      <w:proofErr w:type="spellStart"/>
      <w:r>
        <w:t>auff</w:t>
      </w:r>
      <w:proofErr w:type="spellEnd"/>
      <w:r>
        <w:t xml:space="preserve"> </w:t>
      </w:r>
      <w:proofErr w:type="spellStart"/>
      <w:r>
        <w:t>dz</w:t>
      </w:r>
      <w:proofErr w:type="spellEnd"/>
      <w:r>
        <w:t xml:space="preserve"> </w:t>
      </w:r>
      <w:proofErr w:type="spellStart"/>
      <w:r>
        <w:t>jr</w:t>
      </w:r>
      <w:proofErr w:type="spellEnd"/>
      <w:r>
        <w:t xml:space="preserve"> im willen Gottes </w:t>
      </w:r>
      <w:proofErr w:type="spellStart"/>
      <w:r>
        <w:t>frommlich</w:t>
      </w:r>
      <w:proofErr w:type="spellEnd"/>
      <w:r>
        <w:t xml:space="preserve"> </w:t>
      </w:r>
      <w:proofErr w:type="spellStart"/>
      <w:r>
        <w:t>vnd</w:t>
      </w:r>
      <w:proofErr w:type="spellEnd"/>
      <w:r>
        <w:t xml:space="preserve"> </w:t>
      </w:r>
      <w:proofErr w:type="spellStart"/>
      <w:r>
        <w:t>erbarlich</w:t>
      </w:r>
      <w:proofErr w:type="spellEnd"/>
      <w:r>
        <w:t xml:space="preserve"> lebend/ nach </w:t>
      </w:r>
      <w:proofErr w:type="spellStart"/>
      <w:r>
        <w:t>disem</w:t>
      </w:r>
      <w:proofErr w:type="spellEnd"/>
      <w:r>
        <w:t xml:space="preserve"> leben/ das ewig besitzen/ Amen. </w:t>
      </w:r>
    </w:p>
    <w:p w14:paraId="3AA0D68E" w14:textId="77777777" w:rsidR="00A97E96" w:rsidRDefault="00A97E96" w:rsidP="00A97E96">
      <w:pPr>
        <w:pStyle w:val="berschrift1"/>
        <w:rPr>
          <w:sz w:val="48"/>
        </w:rPr>
      </w:pPr>
      <w:r>
        <w:t xml:space="preserve">Catechismus und </w:t>
      </w:r>
      <w:proofErr w:type="spellStart"/>
      <w:r>
        <w:t>Underweisung</w:t>
      </w:r>
      <w:proofErr w:type="spellEnd"/>
      <w:r>
        <w:t xml:space="preserve"> </w:t>
      </w:r>
      <w:proofErr w:type="spellStart"/>
      <w:r>
        <w:t>christenlichs</w:t>
      </w:r>
      <w:proofErr w:type="spellEnd"/>
      <w:r>
        <w:t xml:space="preserve"> Glaubens</w:t>
      </w:r>
    </w:p>
    <w:p w14:paraId="4753CBA5" w14:textId="77777777" w:rsidR="00A97E96" w:rsidRDefault="00A97E96" w:rsidP="00A97E96">
      <w:pPr>
        <w:pStyle w:val="StandardWeb"/>
      </w:pPr>
      <w:r>
        <w:rPr>
          <w:rStyle w:val="Fett"/>
          <w:rFonts w:eastAsiaTheme="majorEastAsia"/>
        </w:rPr>
        <w:t xml:space="preserve">in deß </w:t>
      </w:r>
      <w:proofErr w:type="spellStart"/>
      <w:r>
        <w:rPr>
          <w:rStyle w:val="Fett"/>
          <w:rFonts w:eastAsiaTheme="majorEastAsia"/>
        </w:rPr>
        <w:t>Hochgebornen</w:t>
      </w:r>
      <w:proofErr w:type="spellEnd"/>
      <w:r>
        <w:rPr>
          <w:rStyle w:val="Fett"/>
          <w:rFonts w:eastAsiaTheme="majorEastAsia"/>
        </w:rPr>
        <w:t xml:space="preserve"> Herren/ Herren Georgen/ Graue zu </w:t>
      </w:r>
      <w:proofErr w:type="spellStart"/>
      <w:r>
        <w:rPr>
          <w:rStyle w:val="Fett"/>
          <w:rFonts w:eastAsiaTheme="majorEastAsia"/>
        </w:rPr>
        <w:t>Würtemberg</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zu </w:t>
      </w:r>
      <w:proofErr w:type="spellStart"/>
      <w:r>
        <w:rPr>
          <w:rStyle w:val="Fett"/>
          <w:rFonts w:eastAsiaTheme="majorEastAsia"/>
        </w:rPr>
        <w:t>Mümpelgart</w:t>
      </w:r>
      <w:proofErr w:type="spellEnd"/>
      <w:r>
        <w:rPr>
          <w:rStyle w:val="Fett"/>
          <w:rFonts w:eastAsiaTheme="majorEastAsia"/>
        </w:rPr>
        <w:t xml:space="preserve">/ rc. </w:t>
      </w:r>
      <w:proofErr w:type="spellStart"/>
      <w:r>
        <w:rPr>
          <w:rStyle w:val="Fett"/>
          <w:rFonts w:eastAsiaTheme="majorEastAsia"/>
        </w:rPr>
        <w:t>Graffschafft</w:t>
      </w:r>
      <w:proofErr w:type="spellEnd"/>
      <w:r>
        <w:rPr>
          <w:rStyle w:val="Fett"/>
          <w:rFonts w:eastAsiaTheme="majorEastAsia"/>
        </w:rPr>
        <w:t xml:space="preserve"> Harburg/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Herrschafft</w:t>
      </w:r>
      <w:proofErr w:type="spellEnd"/>
      <w:r>
        <w:rPr>
          <w:rStyle w:val="Fett"/>
          <w:rFonts w:eastAsiaTheme="majorEastAsia"/>
        </w:rPr>
        <w:t xml:space="preserve"> </w:t>
      </w:r>
      <w:proofErr w:type="spellStart"/>
      <w:r>
        <w:rPr>
          <w:rStyle w:val="Fett"/>
          <w:rFonts w:eastAsiaTheme="majorEastAsia"/>
        </w:rPr>
        <w:t>Reichenwyler</w:t>
      </w:r>
      <w:proofErr w:type="spellEnd"/>
      <w:r>
        <w:rPr>
          <w:rStyle w:val="Fett"/>
          <w:rFonts w:eastAsiaTheme="majorEastAsia"/>
        </w:rPr>
        <w:t xml:space="preserve">/ der Jugend zu dienst </w:t>
      </w:r>
      <w:proofErr w:type="spellStart"/>
      <w:r>
        <w:rPr>
          <w:rStyle w:val="Fett"/>
          <w:rFonts w:eastAsiaTheme="majorEastAsia"/>
        </w:rPr>
        <w:t>vnd</w:t>
      </w:r>
      <w:proofErr w:type="spellEnd"/>
      <w:r>
        <w:rPr>
          <w:rStyle w:val="Fett"/>
          <w:rFonts w:eastAsiaTheme="majorEastAsia"/>
        </w:rPr>
        <w:t xml:space="preserve"> gutem </w:t>
      </w:r>
      <w:proofErr w:type="spellStart"/>
      <w:r>
        <w:rPr>
          <w:rStyle w:val="Fett"/>
          <w:rFonts w:eastAsiaTheme="majorEastAsia"/>
        </w:rPr>
        <w:t>beschriben</w:t>
      </w:r>
      <w:proofErr w:type="spellEnd"/>
      <w:r>
        <w:rPr>
          <w:rStyle w:val="Fett"/>
          <w:rFonts w:eastAsiaTheme="majorEastAsia"/>
        </w:rPr>
        <w:t>.</w:t>
      </w:r>
      <w:r>
        <w:t xml:space="preserve"> </w:t>
      </w:r>
    </w:p>
    <w:p w14:paraId="74B84C69" w14:textId="77777777" w:rsidR="00A97E96" w:rsidRDefault="00A97E96" w:rsidP="00A97E96">
      <w:pPr>
        <w:pStyle w:val="berschrift2"/>
      </w:pPr>
      <w:r>
        <w:t>Vorrede</w:t>
      </w:r>
    </w:p>
    <w:p w14:paraId="5D583F52" w14:textId="77777777" w:rsidR="00A97E96" w:rsidRDefault="00A97E96" w:rsidP="00A97E96">
      <w:pPr>
        <w:pStyle w:val="StandardWeb"/>
      </w:pPr>
      <w:r>
        <w:rPr>
          <w:rStyle w:val="Fett"/>
          <w:rFonts w:eastAsiaTheme="majorEastAsia"/>
        </w:rPr>
        <w:t xml:space="preserve">Den Kindern Christi der </w:t>
      </w:r>
      <w:proofErr w:type="spellStart"/>
      <w:r>
        <w:rPr>
          <w:rStyle w:val="Fett"/>
          <w:rFonts w:eastAsiaTheme="majorEastAsia"/>
        </w:rPr>
        <w:t>Graffschafft</w:t>
      </w:r>
      <w:proofErr w:type="spellEnd"/>
      <w:r>
        <w:rPr>
          <w:rStyle w:val="Fett"/>
          <w:rFonts w:eastAsiaTheme="majorEastAsia"/>
        </w:rPr>
        <w:t xml:space="preserve"> Harburg/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Herrschafft</w:t>
      </w:r>
      <w:proofErr w:type="spellEnd"/>
      <w:r>
        <w:rPr>
          <w:rStyle w:val="Fett"/>
          <w:rFonts w:eastAsiaTheme="majorEastAsia"/>
        </w:rPr>
        <w:t xml:space="preserve"> </w:t>
      </w:r>
      <w:proofErr w:type="spellStart"/>
      <w:r>
        <w:rPr>
          <w:rStyle w:val="Fett"/>
          <w:rFonts w:eastAsiaTheme="majorEastAsia"/>
        </w:rPr>
        <w:t>Reichenwyler</w:t>
      </w:r>
      <w:proofErr w:type="spellEnd"/>
      <w:r>
        <w:rPr>
          <w:rStyle w:val="Fett"/>
          <w:rFonts w:eastAsiaTheme="majorEastAsia"/>
        </w:rPr>
        <w:t xml:space="preserve">/ </w:t>
      </w:r>
      <w:proofErr w:type="spellStart"/>
      <w:r>
        <w:rPr>
          <w:rStyle w:val="Fett"/>
          <w:rFonts w:eastAsiaTheme="majorEastAsia"/>
        </w:rPr>
        <w:t>gnad</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frid</w:t>
      </w:r>
      <w:proofErr w:type="spellEnd"/>
      <w:r>
        <w:rPr>
          <w:rStyle w:val="Fett"/>
          <w:rFonts w:eastAsiaTheme="majorEastAsia"/>
        </w:rPr>
        <w:t xml:space="preserve"> von Gott dem Vatter.</w:t>
      </w:r>
      <w:r>
        <w:t xml:space="preserve"> </w:t>
      </w:r>
    </w:p>
    <w:p w14:paraId="1D820B47" w14:textId="77777777" w:rsidR="00A97E96" w:rsidRDefault="00A97E96" w:rsidP="00A97E96">
      <w:pPr>
        <w:pStyle w:val="StandardWeb"/>
      </w:pPr>
      <w:proofErr w:type="spellStart"/>
      <w:r>
        <w:t>GEliebte</w:t>
      </w:r>
      <w:proofErr w:type="spellEnd"/>
      <w:r>
        <w:t xml:space="preserve"> </w:t>
      </w:r>
      <w:proofErr w:type="spellStart"/>
      <w:r>
        <w:t>kinder</w:t>
      </w:r>
      <w:proofErr w:type="spellEnd"/>
      <w:r>
        <w:t xml:space="preserve"> im Herrn/ </w:t>
      </w:r>
      <w:proofErr w:type="spellStart"/>
      <w:r>
        <w:t>eüwer</w:t>
      </w:r>
      <w:proofErr w:type="spellEnd"/>
      <w:r>
        <w:t xml:space="preserve"> </w:t>
      </w:r>
      <w:proofErr w:type="spellStart"/>
      <w:r>
        <w:t>eyffer</w:t>
      </w:r>
      <w:proofErr w:type="spellEnd"/>
      <w:r>
        <w:t xml:space="preserve"> </w:t>
      </w:r>
      <w:proofErr w:type="spellStart"/>
      <w:r>
        <w:t>vnnd</w:t>
      </w:r>
      <w:proofErr w:type="spellEnd"/>
      <w:r>
        <w:t xml:space="preserve"> ernst/ auch </w:t>
      </w:r>
      <w:proofErr w:type="spellStart"/>
      <w:r>
        <w:t>vnsers</w:t>
      </w:r>
      <w:proofErr w:type="spellEnd"/>
      <w:r>
        <w:t xml:space="preserve"> </w:t>
      </w:r>
      <w:proofErr w:type="spellStart"/>
      <w:r>
        <w:t>dienstes</w:t>
      </w:r>
      <w:proofErr w:type="spellEnd"/>
      <w:r>
        <w:t xml:space="preserve"> mühe </w:t>
      </w:r>
      <w:proofErr w:type="spellStart"/>
      <w:r>
        <w:t>vnd</w:t>
      </w:r>
      <w:proofErr w:type="spellEnd"/>
      <w:r>
        <w:t xml:space="preserve"> </w:t>
      </w:r>
      <w:proofErr w:type="spellStart"/>
      <w:r>
        <w:t>arbeyt</w:t>
      </w:r>
      <w:proofErr w:type="spellEnd"/>
      <w:r>
        <w:t xml:space="preserve"> ist (Gott hab lob) </w:t>
      </w:r>
      <w:proofErr w:type="spellStart"/>
      <w:r>
        <w:t>wol</w:t>
      </w:r>
      <w:proofErr w:type="spellEnd"/>
      <w:r>
        <w:t xml:space="preserve"> erschossen. Dann nach dem wir in den vier schulen/ auch </w:t>
      </w:r>
      <w:proofErr w:type="spellStart"/>
      <w:r>
        <w:t>sunst</w:t>
      </w:r>
      <w:proofErr w:type="spellEnd"/>
      <w:r>
        <w:t xml:space="preserve"> in der Kirchen/ </w:t>
      </w:r>
      <w:proofErr w:type="spellStart"/>
      <w:r>
        <w:t>bißher</w:t>
      </w:r>
      <w:proofErr w:type="spellEnd"/>
      <w:r>
        <w:t xml:space="preserve"> den allen </w:t>
      </w:r>
      <w:proofErr w:type="spellStart"/>
      <w:r>
        <w:t>kurtzesten</w:t>
      </w:r>
      <w:proofErr w:type="spellEnd"/>
      <w:r>
        <w:t xml:space="preserve"> Catechismus gebraucht/ haben </w:t>
      </w:r>
      <w:proofErr w:type="spellStart"/>
      <w:r>
        <w:t>jr</w:t>
      </w:r>
      <w:proofErr w:type="spellEnd"/>
      <w:r>
        <w:t xml:space="preserve"> den selbigen so </w:t>
      </w:r>
      <w:proofErr w:type="spellStart"/>
      <w:r>
        <w:t>hertzlichen</w:t>
      </w:r>
      <w:proofErr w:type="spellEnd"/>
      <w:r>
        <w:t xml:space="preserve"> </w:t>
      </w:r>
      <w:proofErr w:type="spellStart"/>
      <w:r>
        <w:t>gefasset</w:t>
      </w:r>
      <w:proofErr w:type="spellEnd"/>
      <w:r>
        <w:t xml:space="preserve">/ </w:t>
      </w:r>
      <w:proofErr w:type="spellStart"/>
      <w:r>
        <w:t>vnd</w:t>
      </w:r>
      <w:proofErr w:type="spellEnd"/>
      <w:r>
        <w:t xml:space="preserve"> </w:t>
      </w:r>
      <w:proofErr w:type="spellStart"/>
      <w:r>
        <w:t>außwendig</w:t>
      </w:r>
      <w:proofErr w:type="spellEnd"/>
      <w:r>
        <w:t xml:space="preserve"> gelernet/ daß wir vor langest/ </w:t>
      </w:r>
      <w:proofErr w:type="spellStart"/>
      <w:r>
        <w:t>eüwer</w:t>
      </w:r>
      <w:proofErr w:type="spellEnd"/>
      <w:r>
        <w:t xml:space="preserve"> </w:t>
      </w:r>
      <w:proofErr w:type="spellStart"/>
      <w:r>
        <w:t>gehorsamkeit</w:t>
      </w:r>
      <w:proofErr w:type="spellEnd"/>
      <w:r>
        <w:t xml:space="preserve"> pflichtig </w:t>
      </w:r>
      <w:proofErr w:type="spellStart"/>
      <w:r>
        <w:t>weren</w:t>
      </w:r>
      <w:proofErr w:type="spellEnd"/>
      <w:r>
        <w:t xml:space="preserve"> </w:t>
      </w:r>
      <w:proofErr w:type="spellStart"/>
      <w:r>
        <w:t>gesein</w:t>
      </w:r>
      <w:proofErr w:type="spellEnd"/>
      <w:r>
        <w:t xml:space="preserve">/ </w:t>
      </w:r>
      <w:proofErr w:type="spellStart"/>
      <w:r>
        <w:t>ettwas</w:t>
      </w:r>
      <w:proofErr w:type="spellEnd"/>
      <w:r>
        <w:t xml:space="preserve"> </w:t>
      </w:r>
      <w:proofErr w:type="spellStart"/>
      <w:r>
        <w:t>weyter</w:t>
      </w:r>
      <w:proofErr w:type="spellEnd"/>
      <w:r>
        <w:t xml:space="preserve"> hinein zu </w:t>
      </w:r>
      <w:proofErr w:type="spellStart"/>
      <w:r>
        <w:t>füren</w:t>
      </w:r>
      <w:proofErr w:type="spellEnd"/>
      <w:r>
        <w:t xml:space="preserve">/ in die </w:t>
      </w:r>
      <w:proofErr w:type="spellStart"/>
      <w:r>
        <w:t>geheimnuß</w:t>
      </w:r>
      <w:proofErr w:type="spellEnd"/>
      <w:r>
        <w:t xml:space="preserve"> des </w:t>
      </w:r>
      <w:proofErr w:type="spellStart"/>
      <w:r>
        <w:t>reichs</w:t>
      </w:r>
      <w:proofErr w:type="spellEnd"/>
      <w:r>
        <w:t xml:space="preserve"> Gottes. Dieweil aber die </w:t>
      </w:r>
      <w:proofErr w:type="spellStart"/>
      <w:r>
        <w:t>fernderig</w:t>
      </w:r>
      <w:proofErr w:type="spellEnd"/>
      <w:r>
        <w:t xml:space="preserve"> </w:t>
      </w:r>
      <w:proofErr w:type="spellStart"/>
      <w:r>
        <w:t>pestilentz</w:t>
      </w:r>
      <w:proofErr w:type="spellEnd"/>
      <w:r>
        <w:t xml:space="preserve">/ auch andere schwere </w:t>
      </w:r>
      <w:proofErr w:type="spellStart"/>
      <w:r>
        <w:t>kranckheiten</w:t>
      </w:r>
      <w:proofErr w:type="spellEnd"/>
      <w:r>
        <w:t xml:space="preserve">/ </w:t>
      </w:r>
      <w:proofErr w:type="spellStart"/>
      <w:r>
        <w:t>kriegsläuff</w:t>
      </w:r>
      <w:proofErr w:type="spellEnd"/>
      <w:r>
        <w:t xml:space="preserve">/ </w:t>
      </w:r>
      <w:proofErr w:type="spellStart"/>
      <w:r>
        <w:t>vnnd</w:t>
      </w:r>
      <w:proofErr w:type="spellEnd"/>
      <w:r>
        <w:t xml:space="preserve"> andere </w:t>
      </w:r>
      <w:proofErr w:type="spellStart"/>
      <w:r>
        <w:t>geschäfft</w:t>
      </w:r>
      <w:proofErr w:type="spellEnd"/>
      <w:r>
        <w:t xml:space="preserve">/ </w:t>
      </w:r>
      <w:proofErr w:type="spellStart"/>
      <w:r>
        <w:t>solchs</w:t>
      </w:r>
      <w:proofErr w:type="spellEnd"/>
      <w:r>
        <w:t xml:space="preserve"> </w:t>
      </w:r>
      <w:proofErr w:type="spellStart"/>
      <w:r>
        <w:t>bißher</w:t>
      </w:r>
      <w:proofErr w:type="spellEnd"/>
      <w:r>
        <w:t xml:space="preserve"> gehindert/ haben wir </w:t>
      </w:r>
      <w:proofErr w:type="spellStart"/>
      <w:r>
        <w:t>solchs</w:t>
      </w:r>
      <w:proofErr w:type="spellEnd"/>
      <w:r>
        <w:t xml:space="preserve"> jetzund wöllen leisten/ </w:t>
      </w:r>
      <w:proofErr w:type="spellStart"/>
      <w:r>
        <w:t>vnd</w:t>
      </w:r>
      <w:proofErr w:type="spellEnd"/>
      <w:r>
        <w:t xml:space="preserve"> den </w:t>
      </w:r>
      <w:proofErr w:type="spellStart"/>
      <w:r>
        <w:t>auff</w:t>
      </w:r>
      <w:proofErr w:type="spellEnd"/>
      <w:r>
        <w:t xml:space="preserve"> das </w:t>
      </w:r>
      <w:proofErr w:type="spellStart"/>
      <w:r>
        <w:t>besserlichst</w:t>
      </w:r>
      <w:proofErr w:type="spellEnd"/>
      <w:r>
        <w:t xml:space="preserve"> </w:t>
      </w:r>
      <w:proofErr w:type="spellStart"/>
      <w:r>
        <w:t>gemeret</w:t>
      </w:r>
      <w:proofErr w:type="spellEnd"/>
      <w:r>
        <w:t xml:space="preserve">/ in </w:t>
      </w:r>
      <w:proofErr w:type="spellStart"/>
      <w:r>
        <w:t>truck</w:t>
      </w:r>
      <w:proofErr w:type="spellEnd"/>
      <w:r>
        <w:t xml:space="preserve"> geben/ </w:t>
      </w:r>
      <w:proofErr w:type="spellStart"/>
      <w:r>
        <w:t>auff</w:t>
      </w:r>
      <w:proofErr w:type="spellEnd"/>
      <w:r>
        <w:t xml:space="preserve"> daß </w:t>
      </w:r>
      <w:proofErr w:type="spellStart"/>
      <w:r>
        <w:t>nit</w:t>
      </w:r>
      <w:proofErr w:type="spellEnd"/>
      <w:r>
        <w:t xml:space="preserve"> allein die/ so in der </w:t>
      </w:r>
      <w:proofErr w:type="spellStart"/>
      <w:r>
        <w:t>schul</w:t>
      </w:r>
      <w:proofErr w:type="spellEnd"/>
      <w:r>
        <w:t xml:space="preserve"> (welchen doch nützlicher wer/ </w:t>
      </w:r>
      <w:proofErr w:type="spellStart"/>
      <w:r>
        <w:t>selbs</w:t>
      </w:r>
      <w:proofErr w:type="spellEnd"/>
      <w:r>
        <w:t xml:space="preserve"> </w:t>
      </w:r>
      <w:proofErr w:type="spellStart"/>
      <w:r>
        <w:t>schriben</w:t>
      </w:r>
      <w:proofErr w:type="spellEnd"/>
      <w:r>
        <w:t xml:space="preserve">) solchen on </w:t>
      </w:r>
      <w:proofErr w:type="spellStart"/>
      <w:r>
        <w:t>arbeit</w:t>
      </w:r>
      <w:proofErr w:type="spellEnd"/>
      <w:r>
        <w:t xml:space="preserve"> haben/ </w:t>
      </w:r>
      <w:proofErr w:type="spellStart"/>
      <w:r>
        <w:t>sunder</w:t>
      </w:r>
      <w:proofErr w:type="spellEnd"/>
      <w:r>
        <w:t xml:space="preserve"> </w:t>
      </w:r>
      <w:proofErr w:type="spellStart"/>
      <w:r>
        <w:t>vil</w:t>
      </w:r>
      <w:proofErr w:type="spellEnd"/>
      <w:r>
        <w:t xml:space="preserve"> mehr denen/ so von der </w:t>
      </w:r>
      <w:proofErr w:type="spellStart"/>
      <w:r>
        <w:t>schul</w:t>
      </w:r>
      <w:proofErr w:type="spellEnd"/>
      <w:r>
        <w:t xml:space="preserve"> zur </w:t>
      </w:r>
      <w:proofErr w:type="spellStart"/>
      <w:r>
        <w:t>handarbeyt</w:t>
      </w:r>
      <w:proofErr w:type="spellEnd"/>
      <w:r>
        <w:t xml:space="preserve"> angestellt/ </w:t>
      </w:r>
      <w:proofErr w:type="spellStart"/>
      <w:r>
        <w:t>vnd</w:t>
      </w:r>
      <w:proofErr w:type="spellEnd"/>
      <w:r>
        <w:t xml:space="preserve"> </w:t>
      </w:r>
      <w:proofErr w:type="spellStart"/>
      <w:r>
        <w:t>nit</w:t>
      </w:r>
      <w:proofErr w:type="spellEnd"/>
      <w:r>
        <w:t xml:space="preserve"> müssig zu </w:t>
      </w:r>
      <w:proofErr w:type="spellStart"/>
      <w:r>
        <w:t>schriben</w:t>
      </w:r>
      <w:proofErr w:type="spellEnd"/>
      <w:r>
        <w:t xml:space="preserve">/ auch den </w:t>
      </w:r>
      <w:proofErr w:type="spellStart"/>
      <w:r>
        <w:t>haußuättern</w:t>
      </w:r>
      <w:proofErr w:type="spellEnd"/>
      <w:r>
        <w:t xml:space="preserve"> so lesen künden/ mögen </w:t>
      </w:r>
      <w:proofErr w:type="spellStart"/>
      <w:r>
        <w:t>bekummen</w:t>
      </w:r>
      <w:proofErr w:type="spellEnd"/>
      <w:r>
        <w:t xml:space="preserve">. Andern </w:t>
      </w:r>
      <w:proofErr w:type="spellStart"/>
      <w:r>
        <w:t>kirchen</w:t>
      </w:r>
      <w:proofErr w:type="spellEnd"/>
      <w:r>
        <w:t xml:space="preserve"> Christi/ deren </w:t>
      </w:r>
      <w:proofErr w:type="spellStart"/>
      <w:r>
        <w:t>vil</w:t>
      </w:r>
      <w:proofErr w:type="spellEnd"/>
      <w:r>
        <w:t xml:space="preserve"> in </w:t>
      </w:r>
      <w:proofErr w:type="spellStart"/>
      <w:r>
        <w:t>Teütschlandt</w:t>
      </w:r>
      <w:proofErr w:type="spellEnd"/>
      <w:r>
        <w:t xml:space="preserve"> </w:t>
      </w:r>
      <w:proofErr w:type="spellStart"/>
      <w:r>
        <w:t>seind</w:t>
      </w:r>
      <w:proofErr w:type="spellEnd"/>
      <w:r>
        <w:t xml:space="preserve">/ auch andern </w:t>
      </w:r>
      <w:proofErr w:type="spellStart"/>
      <w:r>
        <w:t>Catechismis</w:t>
      </w:r>
      <w:proofErr w:type="spellEnd"/>
      <w:r>
        <w:t xml:space="preserve">/ die dann höher </w:t>
      </w:r>
      <w:proofErr w:type="spellStart"/>
      <w:r>
        <w:t>seind</w:t>
      </w:r>
      <w:proofErr w:type="spellEnd"/>
      <w:r>
        <w:t xml:space="preserve"> dann der </w:t>
      </w:r>
      <w:proofErr w:type="spellStart"/>
      <w:r>
        <w:t>vnser</w:t>
      </w:r>
      <w:proofErr w:type="spellEnd"/>
      <w:r>
        <w:t xml:space="preserve">/ haben wir </w:t>
      </w:r>
      <w:proofErr w:type="spellStart"/>
      <w:r>
        <w:t>disen</w:t>
      </w:r>
      <w:proofErr w:type="spellEnd"/>
      <w:r>
        <w:t xml:space="preserve"> on </w:t>
      </w:r>
      <w:proofErr w:type="spellStart"/>
      <w:r>
        <w:t>verachtung</w:t>
      </w:r>
      <w:proofErr w:type="spellEnd"/>
      <w:r>
        <w:t xml:space="preserve">/ nach </w:t>
      </w:r>
      <w:proofErr w:type="spellStart"/>
      <w:r>
        <w:t>gelegenheit</w:t>
      </w:r>
      <w:proofErr w:type="spellEnd"/>
      <w:r>
        <w:t xml:space="preserve"> </w:t>
      </w:r>
      <w:proofErr w:type="spellStart"/>
      <w:r>
        <w:t>vnsers</w:t>
      </w:r>
      <w:proofErr w:type="spellEnd"/>
      <w:r>
        <w:t xml:space="preserve"> </w:t>
      </w:r>
      <w:proofErr w:type="spellStart"/>
      <w:r>
        <w:t>Elsessischen</w:t>
      </w:r>
      <w:proofErr w:type="spellEnd"/>
      <w:r>
        <w:t xml:space="preserve"> </w:t>
      </w:r>
      <w:proofErr w:type="spellStart"/>
      <w:r>
        <w:t>gepirgs</w:t>
      </w:r>
      <w:proofErr w:type="spellEnd"/>
      <w:r>
        <w:t xml:space="preserve">/ </w:t>
      </w:r>
      <w:proofErr w:type="spellStart"/>
      <w:r>
        <w:t>vnd</w:t>
      </w:r>
      <w:proofErr w:type="spellEnd"/>
      <w:r>
        <w:t xml:space="preserve"> </w:t>
      </w:r>
      <w:proofErr w:type="spellStart"/>
      <w:r>
        <w:t>kirchen</w:t>
      </w:r>
      <w:proofErr w:type="spellEnd"/>
      <w:r>
        <w:t xml:space="preserve"> geordnet/ den man zum </w:t>
      </w:r>
      <w:proofErr w:type="spellStart"/>
      <w:r>
        <w:t>jar</w:t>
      </w:r>
      <w:proofErr w:type="spellEnd"/>
      <w:r>
        <w:t xml:space="preserve"> </w:t>
      </w:r>
      <w:proofErr w:type="spellStart"/>
      <w:r>
        <w:t>zwelffmal</w:t>
      </w:r>
      <w:proofErr w:type="spellEnd"/>
      <w:r>
        <w:t xml:space="preserve"> </w:t>
      </w:r>
      <w:proofErr w:type="spellStart"/>
      <w:r>
        <w:t>gentzlichen</w:t>
      </w:r>
      <w:proofErr w:type="spellEnd"/>
      <w:r>
        <w:t xml:space="preserve"> mag Examinieren </w:t>
      </w:r>
      <w:proofErr w:type="spellStart"/>
      <w:r>
        <w:t>vnnd</w:t>
      </w:r>
      <w:proofErr w:type="spellEnd"/>
      <w:r>
        <w:t xml:space="preserve"> verhören/ Dan allen </w:t>
      </w:r>
      <w:proofErr w:type="spellStart"/>
      <w:r>
        <w:t>monat</w:t>
      </w:r>
      <w:proofErr w:type="spellEnd"/>
      <w:r>
        <w:t xml:space="preserve"> </w:t>
      </w:r>
      <w:proofErr w:type="spellStart"/>
      <w:r>
        <w:t>gat</w:t>
      </w:r>
      <w:proofErr w:type="spellEnd"/>
      <w:r>
        <w:t xml:space="preserve"> er </w:t>
      </w:r>
      <w:proofErr w:type="spellStart"/>
      <w:r>
        <w:t>auß</w:t>
      </w:r>
      <w:proofErr w:type="spellEnd"/>
      <w:r>
        <w:t xml:space="preserve">/ rc. Hiemit </w:t>
      </w:r>
      <w:proofErr w:type="spellStart"/>
      <w:r>
        <w:t>seind</w:t>
      </w:r>
      <w:proofErr w:type="spellEnd"/>
      <w:r>
        <w:t xml:space="preserve"> dem lieben </w:t>
      </w:r>
      <w:proofErr w:type="spellStart"/>
      <w:r>
        <w:t>Got</w:t>
      </w:r>
      <w:proofErr w:type="spellEnd"/>
      <w:r>
        <w:t xml:space="preserve"> im </w:t>
      </w:r>
      <w:proofErr w:type="spellStart"/>
      <w:r>
        <w:t>himmel</w:t>
      </w:r>
      <w:proofErr w:type="spellEnd"/>
      <w:r>
        <w:t xml:space="preserve">/ </w:t>
      </w:r>
      <w:proofErr w:type="spellStart"/>
      <w:r>
        <w:t>vnnd</w:t>
      </w:r>
      <w:proofErr w:type="spellEnd"/>
      <w:r>
        <w:t xml:space="preserve"> dem </w:t>
      </w:r>
      <w:proofErr w:type="spellStart"/>
      <w:r>
        <w:t>heilandt</w:t>
      </w:r>
      <w:proofErr w:type="spellEnd"/>
      <w:r>
        <w:t xml:space="preserve"> Jesu Christo </w:t>
      </w:r>
      <w:proofErr w:type="spellStart"/>
      <w:r>
        <w:t>befolhen</w:t>
      </w:r>
      <w:proofErr w:type="spellEnd"/>
      <w:r>
        <w:t xml:space="preserve">/ der die </w:t>
      </w:r>
      <w:proofErr w:type="spellStart"/>
      <w:r>
        <w:t>kinder</w:t>
      </w:r>
      <w:proofErr w:type="spellEnd"/>
      <w:r>
        <w:t xml:space="preserve"> hat heissen zu </w:t>
      </w:r>
      <w:proofErr w:type="spellStart"/>
      <w:r>
        <w:t>jm</w:t>
      </w:r>
      <w:proofErr w:type="spellEnd"/>
      <w:r>
        <w:t xml:space="preserve"> </w:t>
      </w:r>
      <w:proofErr w:type="spellStart"/>
      <w:r>
        <w:t>kummen</w:t>
      </w:r>
      <w:proofErr w:type="spellEnd"/>
      <w:r>
        <w:t xml:space="preserve">. Lassen </w:t>
      </w:r>
      <w:proofErr w:type="spellStart"/>
      <w:r>
        <w:t>eüch</w:t>
      </w:r>
      <w:proofErr w:type="spellEnd"/>
      <w:r>
        <w:t xml:space="preserve"> lieben </w:t>
      </w:r>
      <w:proofErr w:type="spellStart"/>
      <w:r>
        <w:t>kindt</w:t>
      </w:r>
      <w:proofErr w:type="spellEnd"/>
      <w:r>
        <w:t xml:space="preserve">/ die </w:t>
      </w:r>
      <w:proofErr w:type="spellStart"/>
      <w:r>
        <w:t>arbeit</w:t>
      </w:r>
      <w:proofErr w:type="spellEnd"/>
      <w:r>
        <w:t xml:space="preserve"> </w:t>
      </w:r>
      <w:proofErr w:type="spellStart"/>
      <w:r>
        <w:t>nit</w:t>
      </w:r>
      <w:proofErr w:type="spellEnd"/>
      <w:r>
        <w:t xml:space="preserve"> </w:t>
      </w:r>
      <w:proofErr w:type="spellStart"/>
      <w:r>
        <w:t>thuren</w:t>
      </w:r>
      <w:proofErr w:type="spellEnd"/>
      <w:r>
        <w:t xml:space="preserve"> zu lernen den weg Gottes/ </w:t>
      </w:r>
      <w:proofErr w:type="spellStart"/>
      <w:r>
        <w:t>vnd</w:t>
      </w:r>
      <w:proofErr w:type="spellEnd"/>
      <w:r>
        <w:t xml:space="preserve"> die ersten </w:t>
      </w:r>
      <w:proofErr w:type="spellStart"/>
      <w:r>
        <w:t>schulrecht</w:t>
      </w:r>
      <w:proofErr w:type="spellEnd"/>
      <w:r>
        <w:t xml:space="preserve"> </w:t>
      </w:r>
      <w:proofErr w:type="spellStart"/>
      <w:r>
        <w:t>vnsers</w:t>
      </w:r>
      <w:proofErr w:type="spellEnd"/>
      <w:r>
        <w:t xml:space="preserve"> glauben/ es </w:t>
      </w:r>
      <w:proofErr w:type="spellStart"/>
      <w:r>
        <w:t>wirt</w:t>
      </w:r>
      <w:proofErr w:type="spellEnd"/>
      <w:r>
        <w:t xml:space="preserve"> zu seiner zeit </w:t>
      </w:r>
      <w:proofErr w:type="spellStart"/>
      <w:r>
        <w:t>frucht</w:t>
      </w:r>
      <w:proofErr w:type="spellEnd"/>
      <w:r>
        <w:t xml:space="preserve"> bringen/ als sich dann </w:t>
      </w:r>
      <w:proofErr w:type="spellStart"/>
      <w:r>
        <w:t>erschinen</w:t>
      </w:r>
      <w:proofErr w:type="spellEnd"/>
      <w:r>
        <w:t xml:space="preserve"> </w:t>
      </w:r>
      <w:proofErr w:type="spellStart"/>
      <w:r>
        <w:t>hatt</w:t>
      </w:r>
      <w:proofErr w:type="spellEnd"/>
      <w:r>
        <w:t xml:space="preserve">/ mit </w:t>
      </w:r>
      <w:proofErr w:type="spellStart"/>
      <w:r>
        <w:t>eüweren</w:t>
      </w:r>
      <w:proofErr w:type="spellEnd"/>
      <w:r>
        <w:t xml:space="preserve"> </w:t>
      </w:r>
      <w:proofErr w:type="spellStart"/>
      <w:r>
        <w:t>vorfaren</w:t>
      </w:r>
      <w:proofErr w:type="spellEnd"/>
      <w:r>
        <w:t xml:space="preserve"> </w:t>
      </w:r>
      <w:proofErr w:type="spellStart"/>
      <w:r>
        <w:t>vnd</w:t>
      </w:r>
      <w:proofErr w:type="spellEnd"/>
      <w:r>
        <w:t xml:space="preserve"> schulgesellen/ welche Gott </w:t>
      </w:r>
      <w:proofErr w:type="spellStart"/>
      <w:r>
        <w:t>fernd</w:t>
      </w:r>
      <w:proofErr w:type="spellEnd"/>
      <w:r>
        <w:t xml:space="preserve"> </w:t>
      </w:r>
      <w:proofErr w:type="spellStart"/>
      <w:r>
        <w:t>hingezuckt</w:t>
      </w:r>
      <w:proofErr w:type="spellEnd"/>
      <w:r>
        <w:t xml:space="preserve">/ </w:t>
      </w:r>
      <w:proofErr w:type="spellStart"/>
      <w:r>
        <w:t>vnnd</w:t>
      </w:r>
      <w:proofErr w:type="spellEnd"/>
      <w:r>
        <w:t xml:space="preserve"> sie an </w:t>
      </w:r>
      <w:proofErr w:type="spellStart"/>
      <w:r>
        <w:t>jrem</w:t>
      </w:r>
      <w:proofErr w:type="spellEnd"/>
      <w:r>
        <w:t xml:space="preserve"> </w:t>
      </w:r>
      <w:proofErr w:type="spellStart"/>
      <w:r>
        <w:t>letsten</w:t>
      </w:r>
      <w:proofErr w:type="spellEnd"/>
      <w:r>
        <w:t xml:space="preserve"> </w:t>
      </w:r>
      <w:proofErr w:type="spellStart"/>
      <w:r>
        <w:t>abscheid</w:t>
      </w:r>
      <w:proofErr w:type="spellEnd"/>
      <w:r>
        <w:t xml:space="preserve">/ mit </w:t>
      </w:r>
      <w:proofErr w:type="spellStart"/>
      <w:r>
        <w:t>Christenlichem</w:t>
      </w:r>
      <w:proofErr w:type="spellEnd"/>
      <w:r>
        <w:t xml:space="preserve"> </w:t>
      </w:r>
      <w:proofErr w:type="spellStart"/>
      <w:r>
        <w:t>erseüfftzen</w:t>
      </w:r>
      <w:proofErr w:type="spellEnd"/>
      <w:r>
        <w:t xml:space="preserve">/ </w:t>
      </w:r>
      <w:proofErr w:type="spellStart"/>
      <w:r>
        <w:t>ernstigem</w:t>
      </w:r>
      <w:proofErr w:type="spellEnd"/>
      <w:r>
        <w:t xml:space="preserve"> </w:t>
      </w:r>
      <w:proofErr w:type="spellStart"/>
      <w:r>
        <w:t>gebett</w:t>
      </w:r>
      <w:proofErr w:type="spellEnd"/>
      <w:r>
        <w:t xml:space="preserve">/ festem glauben/ ja auch alle mal mit </w:t>
      </w:r>
      <w:proofErr w:type="spellStart"/>
      <w:r>
        <w:t>lobgesang</w:t>
      </w:r>
      <w:proofErr w:type="spellEnd"/>
      <w:r>
        <w:t xml:space="preserve">/ </w:t>
      </w:r>
      <w:proofErr w:type="spellStart"/>
      <w:r>
        <w:t>vnd</w:t>
      </w:r>
      <w:proofErr w:type="spellEnd"/>
      <w:r>
        <w:t xml:space="preserve"> Psalmen singen/ das </w:t>
      </w:r>
      <w:proofErr w:type="spellStart"/>
      <w:r>
        <w:t>wol</w:t>
      </w:r>
      <w:proofErr w:type="spellEnd"/>
      <w:r>
        <w:t xml:space="preserve"> </w:t>
      </w:r>
      <w:proofErr w:type="spellStart"/>
      <w:r>
        <w:t>Cygneacantio</w:t>
      </w:r>
      <w:proofErr w:type="spellEnd"/>
      <w:r>
        <w:t xml:space="preserve"> ist/ </w:t>
      </w:r>
      <w:proofErr w:type="spellStart"/>
      <w:r>
        <w:t>jren</w:t>
      </w:r>
      <w:proofErr w:type="spellEnd"/>
      <w:r>
        <w:t xml:space="preserve"> geist in die </w:t>
      </w:r>
      <w:proofErr w:type="spellStart"/>
      <w:r>
        <w:t>hendt</w:t>
      </w:r>
      <w:proofErr w:type="spellEnd"/>
      <w:r>
        <w:t xml:space="preserve"> des </w:t>
      </w:r>
      <w:proofErr w:type="spellStart"/>
      <w:r>
        <w:t>himmelischen</w:t>
      </w:r>
      <w:proofErr w:type="spellEnd"/>
      <w:r>
        <w:t xml:space="preserve"> </w:t>
      </w:r>
      <w:proofErr w:type="spellStart"/>
      <w:r>
        <w:t>vatters</w:t>
      </w:r>
      <w:proofErr w:type="spellEnd"/>
      <w:r>
        <w:t xml:space="preserve"> fleissig </w:t>
      </w:r>
      <w:proofErr w:type="spellStart"/>
      <w:r>
        <w:t>befolhen</w:t>
      </w:r>
      <w:proofErr w:type="spellEnd"/>
      <w:r>
        <w:t xml:space="preserve"> haben/ daß doch </w:t>
      </w:r>
      <w:proofErr w:type="spellStart"/>
      <w:r>
        <w:t>vil</w:t>
      </w:r>
      <w:proofErr w:type="spellEnd"/>
      <w:r>
        <w:t xml:space="preserve"> hohen Doctoren/ Sophisten/ Fürsten/ </w:t>
      </w:r>
      <w:proofErr w:type="spellStart"/>
      <w:r>
        <w:t>vnd</w:t>
      </w:r>
      <w:proofErr w:type="spellEnd"/>
      <w:r>
        <w:t xml:space="preserve"> Herren/ vor </w:t>
      </w:r>
      <w:proofErr w:type="spellStart"/>
      <w:r>
        <w:t>zeiten</w:t>
      </w:r>
      <w:proofErr w:type="spellEnd"/>
      <w:r>
        <w:t xml:space="preserve"> </w:t>
      </w:r>
      <w:proofErr w:type="spellStart"/>
      <w:r>
        <w:t>überbliben</w:t>
      </w:r>
      <w:proofErr w:type="spellEnd"/>
      <w:r>
        <w:t xml:space="preserve"> ist. Der </w:t>
      </w:r>
      <w:proofErr w:type="spellStart"/>
      <w:r>
        <w:t>geyst</w:t>
      </w:r>
      <w:proofErr w:type="spellEnd"/>
      <w:r>
        <w:t xml:space="preserve"> Christi </w:t>
      </w:r>
      <w:proofErr w:type="spellStart"/>
      <w:r>
        <w:t>geleit</w:t>
      </w:r>
      <w:proofErr w:type="spellEnd"/>
      <w:r>
        <w:t xml:space="preserve"> </w:t>
      </w:r>
      <w:proofErr w:type="spellStart"/>
      <w:r>
        <w:t>eüch</w:t>
      </w:r>
      <w:proofErr w:type="spellEnd"/>
      <w:r>
        <w:t xml:space="preserve"> in alle </w:t>
      </w:r>
      <w:proofErr w:type="spellStart"/>
      <w:r>
        <w:t>warheit</w:t>
      </w:r>
      <w:proofErr w:type="spellEnd"/>
      <w:r>
        <w:t xml:space="preserve">. </w:t>
      </w:r>
    </w:p>
    <w:p w14:paraId="20F75825" w14:textId="77777777" w:rsidR="00A97E96" w:rsidRDefault="00A97E96" w:rsidP="00A97E96">
      <w:pPr>
        <w:pStyle w:val="StandardWeb"/>
      </w:pPr>
      <w:r>
        <w:t xml:space="preserve">Die </w:t>
      </w:r>
      <w:proofErr w:type="spellStart"/>
      <w:r>
        <w:t>diener</w:t>
      </w:r>
      <w:proofErr w:type="spellEnd"/>
      <w:r>
        <w:t xml:space="preserve"> des </w:t>
      </w:r>
      <w:proofErr w:type="spellStart"/>
      <w:r>
        <w:t>worts</w:t>
      </w:r>
      <w:proofErr w:type="spellEnd"/>
      <w:r>
        <w:t xml:space="preserve"> der </w:t>
      </w:r>
      <w:proofErr w:type="spellStart"/>
      <w:r>
        <w:t>Graffschafft</w:t>
      </w:r>
      <w:proofErr w:type="spellEnd"/>
      <w:r>
        <w:t xml:space="preserve"> Harburg </w:t>
      </w:r>
      <w:proofErr w:type="spellStart"/>
      <w:r>
        <w:t>vnnd</w:t>
      </w:r>
      <w:proofErr w:type="spellEnd"/>
      <w:r>
        <w:t xml:space="preserve"> </w:t>
      </w:r>
      <w:proofErr w:type="spellStart"/>
      <w:r>
        <w:t>Herrschafft</w:t>
      </w:r>
      <w:proofErr w:type="spellEnd"/>
      <w:r>
        <w:t xml:space="preserve"> </w:t>
      </w:r>
      <w:proofErr w:type="spellStart"/>
      <w:r>
        <w:t>Reichenwyler</w:t>
      </w:r>
      <w:proofErr w:type="spellEnd"/>
      <w:r>
        <w:t xml:space="preserve">. </w:t>
      </w:r>
    </w:p>
    <w:p w14:paraId="4BFD4381" w14:textId="77777777" w:rsidR="00A97E96" w:rsidRDefault="00A97E96" w:rsidP="00A97E96">
      <w:pPr>
        <w:pStyle w:val="StandardWeb"/>
      </w:pPr>
      <w:r>
        <w:rPr>
          <w:rStyle w:val="Fett"/>
          <w:rFonts w:eastAsiaTheme="majorEastAsia"/>
        </w:rPr>
        <w:t xml:space="preserve">Georg/ Graue zu </w:t>
      </w:r>
      <w:proofErr w:type="spellStart"/>
      <w:r>
        <w:rPr>
          <w:rStyle w:val="Fett"/>
          <w:rFonts w:eastAsiaTheme="majorEastAsia"/>
        </w:rPr>
        <w:t>Würtemberg</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Mümpelgart</w:t>
      </w:r>
      <w:proofErr w:type="spellEnd"/>
      <w:r>
        <w:rPr>
          <w:rStyle w:val="Fett"/>
          <w:rFonts w:eastAsiaTheme="majorEastAsia"/>
        </w:rPr>
        <w:t>/rc.</w:t>
      </w:r>
      <w:r>
        <w:t xml:space="preserve"> </w:t>
      </w:r>
    </w:p>
    <w:p w14:paraId="4E139151" w14:textId="77777777" w:rsidR="00A97E96" w:rsidRDefault="00A97E96" w:rsidP="00A97E96">
      <w:pPr>
        <w:pStyle w:val="StandardWeb"/>
      </w:pPr>
      <w:r>
        <w:t xml:space="preserve">IR </w:t>
      </w:r>
      <w:proofErr w:type="spellStart"/>
      <w:r>
        <w:t>berufften</w:t>
      </w:r>
      <w:proofErr w:type="spellEnd"/>
      <w:r>
        <w:t xml:space="preserve"> </w:t>
      </w:r>
      <w:proofErr w:type="spellStart"/>
      <w:r>
        <w:t>vnd</w:t>
      </w:r>
      <w:proofErr w:type="spellEnd"/>
      <w:r>
        <w:t xml:space="preserve"> geordneten der </w:t>
      </w:r>
      <w:proofErr w:type="spellStart"/>
      <w:r>
        <w:t>außspendung</w:t>
      </w:r>
      <w:proofErr w:type="spellEnd"/>
      <w:r>
        <w:t xml:space="preserve"> des Worts Gottes in </w:t>
      </w:r>
      <w:proofErr w:type="spellStart"/>
      <w:r>
        <w:t>vnser</w:t>
      </w:r>
      <w:proofErr w:type="spellEnd"/>
      <w:r>
        <w:t xml:space="preserve"> </w:t>
      </w:r>
      <w:proofErr w:type="spellStart"/>
      <w:r>
        <w:t>graueschafft</w:t>
      </w:r>
      <w:proofErr w:type="spellEnd"/>
      <w:r>
        <w:t xml:space="preserve"> Harburg/ </w:t>
      </w:r>
      <w:proofErr w:type="spellStart"/>
      <w:r>
        <w:t>vnd</w:t>
      </w:r>
      <w:proofErr w:type="spellEnd"/>
      <w:r>
        <w:t xml:space="preserve"> </w:t>
      </w:r>
      <w:proofErr w:type="spellStart"/>
      <w:r>
        <w:t>Herrschafft</w:t>
      </w:r>
      <w:proofErr w:type="spellEnd"/>
      <w:r>
        <w:t xml:space="preserve"> Reichenweiler/ Wir wünschen euch/ daß der Herr wölle </w:t>
      </w:r>
      <w:proofErr w:type="spellStart"/>
      <w:r>
        <w:t>gnad</w:t>
      </w:r>
      <w:proofErr w:type="spellEnd"/>
      <w:r>
        <w:t xml:space="preserve"> geben/ daß </w:t>
      </w:r>
      <w:proofErr w:type="spellStart"/>
      <w:r>
        <w:t>jr</w:t>
      </w:r>
      <w:proofErr w:type="spellEnd"/>
      <w:r>
        <w:t xml:space="preserve"> </w:t>
      </w:r>
      <w:proofErr w:type="spellStart"/>
      <w:r>
        <w:t>dasselbig</w:t>
      </w:r>
      <w:proofErr w:type="spellEnd"/>
      <w:r>
        <w:t xml:space="preserve"> zu nutz mit Christlichem </w:t>
      </w:r>
      <w:proofErr w:type="spellStart"/>
      <w:r>
        <w:t>eyfer</w:t>
      </w:r>
      <w:proofErr w:type="spellEnd"/>
      <w:r>
        <w:t xml:space="preserve">/ gesunder leer </w:t>
      </w:r>
      <w:proofErr w:type="spellStart"/>
      <w:r>
        <w:t>vnd</w:t>
      </w:r>
      <w:proofErr w:type="spellEnd"/>
      <w:r>
        <w:t xml:space="preserve"> ewiger </w:t>
      </w:r>
      <w:proofErr w:type="spellStart"/>
      <w:r>
        <w:t>frucht</w:t>
      </w:r>
      <w:proofErr w:type="spellEnd"/>
      <w:r>
        <w:t xml:space="preserve">/ </w:t>
      </w:r>
      <w:proofErr w:type="spellStart"/>
      <w:r>
        <w:t>volbringen</w:t>
      </w:r>
      <w:proofErr w:type="spellEnd"/>
      <w:r>
        <w:t xml:space="preserve"> mögen/ Amen. </w:t>
      </w:r>
    </w:p>
    <w:p w14:paraId="5FBAA804" w14:textId="77777777" w:rsidR="00A97E96" w:rsidRDefault="00A97E96" w:rsidP="00A97E96">
      <w:pPr>
        <w:pStyle w:val="StandardWeb"/>
      </w:pPr>
      <w:r>
        <w:t xml:space="preserve">Wir haben den zugeschickten </w:t>
      </w:r>
      <w:proofErr w:type="spellStart"/>
      <w:r>
        <w:t>Catechismum</w:t>
      </w:r>
      <w:proofErr w:type="spellEnd"/>
      <w:r>
        <w:t xml:space="preserve">/ </w:t>
      </w:r>
      <w:proofErr w:type="spellStart"/>
      <w:r>
        <w:t>sampt</w:t>
      </w:r>
      <w:proofErr w:type="spellEnd"/>
      <w:r>
        <w:t xml:space="preserve"> der </w:t>
      </w:r>
      <w:proofErr w:type="spellStart"/>
      <w:r>
        <w:t>vnderweisung</w:t>
      </w:r>
      <w:proofErr w:type="spellEnd"/>
      <w:r>
        <w:t xml:space="preserve"> </w:t>
      </w:r>
      <w:proofErr w:type="spellStart"/>
      <w:r>
        <w:t>vnd</w:t>
      </w:r>
      <w:proofErr w:type="spellEnd"/>
      <w:r>
        <w:t xml:space="preserve"> </w:t>
      </w:r>
      <w:proofErr w:type="spellStart"/>
      <w:r>
        <w:t>leerung</w:t>
      </w:r>
      <w:proofErr w:type="spellEnd"/>
      <w:r>
        <w:t xml:space="preserve">/ rc. so in </w:t>
      </w:r>
      <w:proofErr w:type="spellStart"/>
      <w:r>
        <w:t>yetziger</w:t>
      </w:r>
      <w:proofErr w:type="spellEnd"/>
      <w:r>
        <w:t xml:space="preserve"> </w:t>
      </w:r>
      <w:proofErr w:type="spellStart"/>
      <w:r>
        <w:t>vnserer</w:t>
      </w:r>
      <w:proofErr w:type="spellEnd"/>
      <w:r>
        <w:t xml:space="preserve"> </w:t>
      </w:r>
      <w:proofErr w:type="spellStart"/>
      <w:r>
        <w:t>oberkeyt</w:t>
      </w:r>
      <w:proofErr w:type="spellEnd"/>
      <w:r>
        <w:t xml:space="preserve">/ </w:t>
      </w:r>
      <w:proofErr w:type="spellStart"/>
      <w:r>
        <w:t>diser</w:t>
      </w:r>
      <w:proofErr w:type="spellEnd"/>
      <w:r>
        <w:t xml:space="preserve"> zeit für die </w:t>
      </w:r>
      <w:proofErr w:type="spellStart"/>
      <w:r>
        <w:t>Jugent</w:t>
      </w:r>
      <w:proofErr w:type="spellEnd"/>
      <w:r>
        <w:t xml:space="preserve"> zu gebrauchen ist/ durchsehen </w:t>
      </w:r>
      <w:proofErr w:type="spellStart"/>
      <w:r>
        <w:t>vnnd</w:t>
      </w:r>
      <w:proofErr w:type="spellEnd"/>
      <w:r>
        <w:t xml:space="preserve"> gelesen/ </w:t>
      </w:r>
      <w:proofErr w:type="spellStart"/>
      <w:r>
        <w:t>wölt</w:t>
      </w:r>
      <w:proofErr w:type="spellEnd"/>
      <w:r>
        <w:t xml:space="preserve"> also durch den </w:t>
      </w:r>
      <w:proofErr w:type="spellStart"/>
      <w:r>
        <w:t>truck</w:t>
      </w:r>
      <w:proofErr w:type="spellEnd"/>
      <w:r>
        <w:t xml:space="preserve"> </w:t>
      </w:r>
      <w:proofErr w:type="spellStart"/>
      <w:r>
        <w:t>zuuolenden</w:t>
      </w:r>
      <w:proofErr w:type="spellEnd"/>
      <w:r>
        <w:t xml:space="preserve"> </w:t>
      </w:r>
      <w:proofErr w:type="spellStart"/>
      <w:r>
        <w:t>mitt</w:t>
      </w:r>
      <w:proofErr w:type="spellEnd"/>
      <w:r>
        <w:t xml:space="preserve"> </w:t>
      </w:r>
      <w:proofErr w:type="spellStart"/>
      <w:r>
        <w:t>fürtgon</w:t>
      </w:r>
      <w:proofErr w:type="spellEnd"/>
      <w:r>
        <w:t xml:space="preserve">/ denn </w:t>
      </w:r>
      <w:proofErr w:type="spellStart"/>
      <w:r>
        <w:t>gnedigen</w:t>
      </w:r>
      <w:proofErr w:type="spellEnd"/>
      <w:r>
        <w:t xml:space="preserve"> Gott von </w:t>
      </w:r>
      <w:proofErr w:type="spellStart"/>
      <w:r>
        <w:t>hertzen</w:t>
      </w:r>
      <w:proofErr w:type="spellEnd"/>
      <w:r>
        <w:t xml:space="preserve"> </w:t>
      </w:r>
      <w:proofErr w:type="spellStart"/>
      <w:r>
        <w:t>anruffend</w:t>
      </w:r>
      <w:proofErr w:type="spellEnd"/>
      <w:r>
        <w:t xml:space="preserve">/ </w:t>
      </w:r>
      <w:proofErr w:type="spellStart"/>
      <w:r>
        <w:t>vnd</w:t>
      </w:r>
      <w:proofErr w:type="spellEnd"/>
      <w:r>
        <w:t xml:space="preserve"> bittend/ daß zu </w:t>
      </w:r>
      <w:proofErr w:type="spellStart"/>
      <w:r>
        <w:t>Eer</w:t>
      </w:r>
      <w:proofErr w:type="spellEnd"/>
      <w:r>
        <w:t xml:space="preserve">/ lob/ </w:t>
      </w:r>
      <w:proofErr w:type="spellStart"/>
      <w:r>
        <w:t>preiß</w:t>
      </w:r>
      <w:proofErr w:type="spellEnd"/>
      <w:r>
        <w:t xml:space="preserve">/ </w:t>
      </w:r>
      <w:proofErr w:type="spellStart"/>
      <w:r>
        <w:t>vnd</w:t>
      </w:r>
      <w:proofErr w:type="spellEnd"/>
      <w:r>
        <w:t xml:space="preserve"> </w:t>
      </w:r>
      <w:proofErr w:type="spellStart"/>
      <w:r>
        <w:t>aufferbawung</w:t>
      </w:r>
      <w:proofErr w:type="spellEnd"/>
      <w:r>
        <w:t xml:space="preserve"> seins </w:t>
      </w:r>
      <w:proofErr w:type="spellStart"/>
      <w:r>
        <w:t>heyligen</w:t>
      </w:r>
      <w:proofErr w:type="spellEnd"/>
      <w:r>
        <w:t xml:space="preserve"> </w:t>
      </w:r>
      <w:proofErr w:type="spellStart"/>
      <w:r>
        <w:t>worts</w:t>
      </w:r>
      <w:proofErr w:type="spellEnd"/>
      <w:r>
        <w:t xml:space="preserve">/ zu nutz/ </w:t>
      </w:r>
      <w:proofErr w:type="spellStart"/>
      <w:r>
        <w:t>heyl</w:t>
      </w:r>
      <w:proofErr w:type="spellEnd"/>
      <w:r>
        <w:t xml:space="preserve">/ </w:t>
      </w:r>
      <w:proofErr w:type="spellStart"/>
      <w:r>
        <w:t>vnnd</w:t>
      </w:r>
      <w:proofErr w:type="spellEnd"/>
      <w:r>
        <w:t xml:space="preserve"> </w:t>
      </w:r>
      <w:proofErr w:type="spellStart"/>
      <w:r>
        <w:t>warem</w:t>
      </w:r>
      <w:proofErr w:type="spellEnd"/>
      <w:r>
        <w:t xml:space="preserve"> </w:t>
      </w:r>
      <w:proofErr w:type="spellStart"/>
      <w:r>
        <w:t>bestendigem</w:t>
      </w:r>
      <w:proofErr w:type="spellEnd"/>
      <w:r>
        <w:t xml:space="preserve"> glauben </w:t>
      </w:r>
      <w:proofErr w:type="spellStart"/>
      <w:r>
        <w:t>vilder</w:t>
      </w:r>
      <w:proofErr w:type="spellEnd"/>
      <w:r>
        <w:t xml:space="preserve"> </w:t>
      </w:r>
      <w:proofErr w:type="spellStart"/>
      <w:r>
        <w:t>seelen</w:t>
      </w:r>
      <w:proofErr w:type="spellEnd"/>
      <w:r>
        <w:t xml:space="preserve"> dienen mögen/ Amen. Actum den 10 </w:t>
      </w:r>
      <w:proofErr w:type="spellStart"/>
      <w:r>
        <w:t>Tebruarij</w:t>
      </w:r>
      <w:proofErr w:type="spellEnd"/>
      <w:r>
        <w:t xml:space="preserve">/ Anno M. D. XLIII. </w:t>
      </w:r>
    </w:p>
    <w:p w14:paraId="16CC8842" w14:textId="77777777" w:rsidR="00A97E96" w:rsidRDefault="00A97E96" w:rsidP="00A97E96">
      <w:pPr>
        <w:pStyle w:val="StandardWeb"/>
      </w:pPr>
      <w:proofErr w:type="spellStart"/>
      <w:r>
        <w:t>Vnseren</w:t>
      </w:r>
      <w:proofErr w:type="spellEnd"/>
      <w:r>
        <w:t xml:space="preserve"> Predicanten </w:t>
      </w:r>
      <w:proofErr w:type="spellStart"/>
      <w:r>
        <w:t>vnd</w:t>
      </w:r>
      <w:proofErr w:type="spellEnd"/>
      <w:r>
        <w:t xml:space="preserve"> </w:t>
      </w:r>
      <w:proofErr w:type="spellStart"/>
      <w:r>
        <w:t>diensern</w:t>
      </w:r>
      <w:proofErr w:type="spellEnd"/>
      <w:r>
        <w:t xml:space="preserve"> des </w:t>
      </w:r>
      <w:proofErr w:type="spellStart"/>
      <w:r>
        <w:t>worts</w:t>
      </w:r>
      <w:proofErr w:type="spellEnd"/>
      <w:r>
        <w:t xml:space="preserve">/ </w:t>
      </w:r>
      <w:proofErr w:type="spellStart"/>
      <w:r>
        <w:t>inn</w:t>
      </w:r>
      <w:proofErr w:type="spellEnd"/>
      <w:r>
        <w:t xml:space="preserve"> </w:t>
      </w:r>
      <w:proofErr w:type="spellStart"/>
      <w:r>
        <w:t>vnser</w:t>
      </w:r>
      <w:proofErr w:type="spellEnd"/>
      <w:r>
        <w:t xml:space="preserve"> </w:t>
      </w:r>
      <w:proofErr w:type="spellStart"/>
      <w:r>
        <w:t>graueschafft</w:t>
      </w:r>
      <w:proofErr w:type="spellEnd"/>
      <w:r>
        <w:t xml:space="preserve"> Harburg </w:t>
      </w:r>
      <w:proofErr w:type="spellStart"/>
      <w:r>
        <w:t>vnnd</w:t>
      </w:r>
      <w:proofErr w:type="spellEnd"/>
      <w:r>
        <w:t xml:space="preserve"> </w:t>
      </w:r>
      <w:proofErr w:type="spellStart"/>
      <w:r>
        <w:t>herrschafft</w:t>
      </w:r>
      <w:proofErr w:type="spellEnd"/>
      <w:r>
        <w:t xml:space="preserve"> </w:t>
      </w:r>
      <w:proofErr w:type="spellStart"/>
      <w:r>
        <w:t>Reichenwyler</w:t>
      </w:r>
      <w:proofErr w:type="spellEnd"/>
      <w:r>
        <w:t xml:space="preserve">. </w:t>
      </w:r>
    </w:p>
    <w:p w14:paraId="3F94078B" w14:textId="77777777" w:rsidR="00A97E96" w:rsidRDefault="00A97E96" w:rsidP="00A97E96">
      <w:pPr>
        <w:pStyle w:val="berschrift2"/>
      </w:pPr>
      <w:r>
        <w:t xml:space="preserve">Das Vatter </w:t>
      </w:r>
      <w:proofErr w:type="spellStart"/>
      <w:r>
        <w:t>vnser</w:t>
      </w:r>
      <w:proofErr w:type="spellEnd"/>
      <w:r>
        <w:t>.</w:t>
      </w:r>
    </w:p>
    <w:p w14:paraId="2CF248D9" w14:textId="77777777" w:rsidR="00A97E96" w:rsidRDefault="00A97E96" w:rsidP="00A97E96">
      <w:pPr>
        <w:pStyle w:val="StandardWeb"/>
      </w:pPr>
      <w:r>
        <w:t xml:space="preserve">Matthei VI. </w:t>
      </w:r>
      <w:proofErr w:type="spellStart"/>
      <w:r>
        <w:t>cap</w:t>
      </w:r>
      <w:proofErr w:type="spellEnd"/>
      <w:r>
        <w:t xml:space="preserve">. </w:t>
      </w:r>
    </w:p>
    <w:p w14:paraId="65E16F24" w14:textId="77777777" w:rsidR="00A97E96" w:rsidRDefault="00A97E96" w:rsidP="00A97E96">
      <w:pPr>
        <w:pStyle w:val="StandardWeb"/>
      </w:pPr>
      <w:proofErr w:type="spellStart"/>
      <w:r>
        <w:t>VAtter</w:t>
      </w:r>
      <w:proofErr w:type="spellEnd"/>
      <w:r>
        <w:t xml:space="preserve"> </w:t>
      </w:r>
      <w:proofErr w:type="spellStart"/>
      <w:r>
        <w:t>vnser</w:t>
      </w:r>
      <w:proofErr w:type="spellEnd"/>
      <w:r>
        <w:t xml:space="preserve"> der du bist in den </w:t>
      </w:r>
      <w:proofErr w:type="spellStart"/>
      <w:r>
        <w:t>himmlen</w:t>
      </w:r>
      <w:proofErr w:type="spellEnd"/>
      <w:r>
        <w:t xml:space="preserve">/ </w:t>
      </w:r>
      <w:proofErr w:type="spellStart"/>
      <w:r>
        <w:t>Geheyliget</w:t>
      </w:r>
      <w:proofErr w:type="spellEnd"/>
      <w:r>
        <w:t xml:space="preserve"> werde dein </w:t>
      </w:r>
      <w:proofErr w:type="spellStart"/>
      <w:r>
        <w:t>namm</w:t>
      </w:r>
      <w:proofErr w:type="spellEnd"/>
      <w:r>
        <w:t xml:space="preserve">/ Zu </w:t>
      </w:r>
      <w:proofErr w:type="spellStart"/>
      <w:r>
        <w:t>kumme</w:t>
      </w:r>
      <w:proofErr w:type="spellEnd"/>
      <w:r>
        <w:t xml:space="preserve"> dein reich/ Dein will geschehe </w:t>
      </w:r>
      <w:proofErr w:type="spellStart"/>
      <w:r>
        <w:t>auff</w:t>
      </w:r>
      <w:proofErr w:type="spellEnd"/>
      <w:r>
        <w:t xml:space="preserve"> erden/ wie im </w:t>
      </w:r>
      <w:proofErr w:type="spellStart"/>
      <w:r>
        <w:t>himmel</w:t>
      </w:r>
      <w:proofErr w:type="spellEnd"/>
      <w:r>
        <w:t xml:space="preserve">/ </w:t>
      </w:r>
      <w:proofErr w:type="spellStart"/>
      <w:r>
        <w:t>Vnser</w:t>
      </w:r>
      <w:proofErr w:type="spellEnd"/>
      <w:r>
        <w:t xml:space="preserve"> täglich </w:t>
      </w:r>
      <w:proofErr w:type="spellStart"/>
      <w:r>
        <w:t>brott</w:t>
      </w:r>
      <w:proofErr w:type="spellEnd"/>
      <w:r>
        <w:t xml:space="preserve"> gib </w:t>
      </w:r>
      <w:proofErr w:type="spellStart"/>
      <w:r>
        <w:t>vns</w:t>
      </w:r>
      <w:proofErr w:type="spellEnd"/>
      <w:r>
        <w:t xml:space="preserve"> </w:t>
      </w:r>
      <w:proofErr w:type="spellStart"/>
      <w:r>
        <w:t>heüt</w:t>
      </w:r>
      <w:proofErr w:type="spellEnd"/>
      <w:r>
        <w:t xml:space="preserve">/ </w:t>
      </w:r>
      <w:proofErr w:type="spellStart"/>
      <w:r>
        <w:t>Vnd</w:t>
      </w:r>
      <w:proofErr w:type="spellEnd"/>
      <w:r>
        <w:t xml:space="preserve"> vergib </w:t>
      </w:r>
      <w:proofErr w:type="spellStart"/>
      <w:r>
        <w:t>vns</w:t>
      </w:r>
      <w:proofErr w:type="spellEnd"/>
      <w:r>
        <w:t xml:space="preserve"> </w:t>
      </w:r>
      <w:proofErr w:type="spellStart"/>
      <w:r>
        <w:t>vnser</w:t>
      </w:r>
      <w:proofErr w:type="spellEnd"/>
      <w:r>
        <w:t xml:space="preserve"> </w:t>
      </w:r>
      <w:proofErr w:type="spellStart"/>
      <w:r>
        <w:t>schuldt</w:t>
      </w:r>
      <w:proofErr w:type="spellEnd"/>
      <w:r>
        <w:t xml:space="preserve">/ wie wir vergebend </w:t>
      </w:r>
      <w:proofErr w:type="spellStart"/>
      <w:r>
        <w:t>vnseren</w:t>
      </w:r>
      <w:proofErr w:type="spellEnd"/>
      <w:r>
        <w:t xml:space="preserve"> </w:t>
      </w:r>
      <w:proofErr w:type="spellStart"/>
      <w:r>
        <w:t>schulderen</w:t>
      </w:r>
      <w:proofErr w:type="spellEnd"/>
      <w:r>
        <w:t xml:space="preserve">/ </w:t>
      </w:r>
      <w:proofErr w:type="spellStart"/>
      <w:r>
        <w:t>Nitt</w:t>
      </w:r>
      <w:proofErr w:type="spellEnd"/>
      <w:r>
        <w:t xml:space="preserve"> für </w:t>
      </w:r>
      <w:proofErr w:type="spellStart"/>
      <w:r>
        <w:t>vnns</w:t>
      </w:r>
      <w:proofErr w:type="spellEnd"/>
      <w:r>
        <w:t xml:space="preserve"> in </w:t>
      </w:r>
      <w:proofErr w:type="spellStart"/>
      <w:r>
        <w:t>versuchnüß</w:t>
      </w:r>
      <w:proofErr w:type="spellEnd"/>
      <w:r>
        <w:t xml:space="preserve">/ </w:t>
      </w:r>
      <w:proofErr w:type="spellStart"/>
      <w:r>
        <w:t>Sonder</w:t>
      </w:r>
      <w:proofErr w:type="spellEnd"/>
      <w:r>
        <w:t xml:space="preserve"> </w:t>
      </w:r>
      <w:proofErr w:type="spellStart"/>
      <w:r>
        <w:t>erlöß</w:t>
      </w:r>
      <w:proofErr w:type="spellEnd"/>
      <w:r>
        <w:t xml:space="preserve"> </w:t>
      </w:r>
      <w:proofErr w:type="spellStart"/>
      <w:r>
        <w:t>vnns</w:t>
      </w:r>
      <w:proofErr w:type="spellEnd"/>
      <w:r>
        <w:t xml:space="preserve"> von dem bösen/ Dann dein ist das reich/ </w:t>
      </w:r>
      <w:proofErr w:type="spellStart"/>
      <w:r>
        <w:t>vnd</w:t>
      </w:r>
      <w:proofErr w:type="spellEnd"/>
      <w:r>
        <w:t xml:space="preserve"> die </w:t>
      </w:r>
      <w:proofErr w:type="spellStart"/>
      <w:r>
        <w:t>krafft</w:t>
      </w:r>
      <w:proofErr w:type="spellEnd"/>
      <w:r>
        <w:t xml:space="preserve"> </w:t>
      </w:r>
      <w:proofErr w:type="spellStart"/>
      <w:r>
        <w:t>vnd</w:t>
      </w:r>
      <w:proofErr w:type="spellEnd"/>
      <w:r>
        <w:t xml:space="preserve"> die </w:t>
      </w:r>
      <w:proofErr w:type="spellStart"/>
      <w:r>
        <w:t>herlicheit</w:t>
      </w:r>
      <w:proofErr w:type="spellEnd"/>
      <w:r>
        <w:t xml:space="preserve"> </w:t>
      </w:r>
      <w:proofErr w:type="spellStart"/>
      <w:r>
        <w:t>ewiglichen</w:t>
      </w:r>
      <w:proofErr w:type="spellEnd"/>
      <w:r>
        <w:t xml:space="preserve">. Amen. </w:t>
      </w:r>
    </w:p>
    <w:p w14:paraId="1471AEC4" w14:textId="77777777" w:rsidR="00A97E96" w:rsidRDefault="00A97E96" w:rsidP="00A97E96">
      <w:pPr>
        <w:pStyle w:val="berschrift2"/>
      </w:pPr>
      <w:r>
        <w:t xml:space="preserve">Der </w:t>
      </w:r>
      <w:proofErr w:type="spellStart"/>
      <w:r>
        <w:t>Christenlich</w:t>
      </w:r>
      <w:proofErr w:type="spellEnd"/>
      <w:r>
        <w:t xml:space="preserve"> Glaub.</w:t>
      </w:r>
    </w:p>
    <w:p w14:paraId="684A6440" w14:textId="77777777" w:rsidR="00A97E96" w:rsidRDefault="00A97E96" w:rsidP="00A97E96">
      <w:pPr>
        <w:pStyle w:val="StandardWeb"/>
      </w:pPr>
      <w:proofErr w:type="spellStart"/>
      <w:r>
        <w:t>ICh</w:t>
      </w:r>
      <w:proofErr w:type="spellEnd"/>
      <w:r>
        <w:t xml:space="preserve"> glaub in einen Gott/ </w:t>
      </w:r>
      <w:proofErr w:type="spellStart"/>
      <w:r>
        <w:t>vatter</w:t>
      </w:r>
      <w:proofErr w:type="spellEnd"/>
      <w:r>
        <w:t xml:space="preserve"> den </w:t>
      </w:r>
      <w:proofErr w:type="spellStart"/>
      <w:r>
        <w:t>almechtigen</w:t>
      </w:r>
      <w:proofErr w:type="spellEnd"/>
      <w:r>
        <w:t xml:space="preserve">/ </w:t>
      </w:r>
      <w:proofErr w:type="spellStart"/>
      <w:r>
        <w:t>schöpffer</w:t>
      </w:r>
      <w:proofErr w:type="spellEnd"/>
      <w:r>
        <w:t xml:space="preserve"> </w:t>
      </w:r>
      <w:proofErr w:type="spellStart"/>
      <w:r>
        <w:t>himmels</w:t>
      </w:r>
      <w:proofErr w:type="spellEnd"/>
      <w:r>
        <w:t xml:space="preserve"> </w:t>
      </w:r>
      <w:proofErr w:type="spellStart"/>
      <w:r>
        <w:t>vnd</w:t>
      </w:r>
      <w:proofErr w:type="spellEnd"/>
      <w:r>
        <w:t xml:space="preserve"> der erden/ </w:t>
      </w:r>
      <w:proofErr w:type="spellStart"/>
      <w:r>
        <w:t>Vnd</w:t>
      </w:r>
      <w:proofErr w:type="spellEnd"/>
      <w:r>
        <w:t xml:space="preserve"> in Jesum Christum seinen einigen </w:t>
      </w:r>
      <w:proofErr w:type="spellStart"/>
      <w:r>
        <w:t>sun</w:t>
      </w:r>
      <w:proofErr w:type="spellEnd"/>
      <w:r>
        <w:t xml:space="preserve"> </w:t>
      </w:r>
      <w:proofErr w:type="spellStart"/>
      <w:r>
        <w:t>vnseren</w:t>
      </w:r>
      <w:proofErr w:type="spellEnd"/>
      <w:r>
        <w:t xml:space="preserve"> HERREN/ Der </w:t>
      </w:r>
      <w:proofErr w:type="spellStart"/>
      <w:r>
        <w:t>entpfangen</w:t>
      </w:r>
      <w:proofErr w:type="spellEnd"/>
      <w:r>
        <w:t xml:space="preserve"> ist vom </w:t>
      </w:r>
      <w:proofErr w:type="spellStart"/>
      <w:r>
        <w:t>Heyligen</w:t>
      </w:r>
      <w:proofErr w:type="spellEnd"/>
      <w:r>
        <w:t xml:space="preserve"> geist/ Geboren </w:t>
      </w:r>
      <w:proofErr w:type="spellStart"/>
      <w:r>
        <w:t>auß</w:t>
      </w:r>
      <w:proofErr w:type="spellEnd"/>
      <w:r>
        <w:t xml:space="preserve"> Maria der </w:t>
      </w:r>
      <w:proofErr w:type="spellStart"/>
      <w:r>
        <w:t>jungfrawen</w:t>
      </w:r>
      <w:proofErr w:type="spellEnd"/>
      <w:r>
        <w:t xml:space="preserve">/ Der gelitten </w:t>
      </w:r>
      <w:proofErr w:type="spellStart"/>
      <w:r>
        <w:t>hatt</w:t>
      </w:r>
      <w:proofErr w:type="spellEnd"/>
      <w:r>
        <w:t xml:space="preserve"> </w:t>
      </w:r>
      <w:proofErr w:type="spellStart"/>
      <w:r>
        <w:t>vnder</w:t>
      </w:r>
      <w:proofErr w:type="spellEnd"/>
      <w:r>
        <w:t xml:space="preserve"> </w:t>
      </w:r>
      <w:proofErr w:type="spellStart"/>
      <w:r>
        <w:t>Pontio</w:t>
      </w:r>
      <w:proofErr w:type="spellEnd"/>
      <w:r>
        <w:t xml:space="preserve"> Pilato/ Er ist </w:t>
      </w:r>
      <w:proofErr w:type="spellStart"/>
      <w:r>
        <w:t>gecreütziget</w:t>
      </w:r>
      <w:proofErr w:type="spellEnd"/>
      <w:r>
        <w:t xml:space="preserve">/ gestorben/ </w:t>
      </w:r>
      <w:proofErr w:type="spellStart"/>
      <w:r>
        <w:t>vnd</w:t>
      </w:r>
      <w:proofErr w:type="spellEnd"/>
      <w:r>
        <w:t xml:space="preserve"> begraben/ </w:t>
      </w:r>
      <w:proofErr w:type="spellStart"/>
      <w:r>
        <w:t>Abgefaren</w:t>
      </w:r>
      <w:proofErr w:type="spellEnd"/>
      <w:r>
        <w:t xml:space="preserve"> zu den Hellen/ Am dritten tag wider erstanden von den todten/ </w:t>
      </w:r>
      <w:proofErr w:type="spellStart"/>
      <w:r>
        <w:t>Auffgefaren</w:t>
      </w:r>
      <w:proofErr w:type="spellEnd"/>
      <w:r>
        <w:t xml:space="preserve"> zu den </w:t>
      </w:r>
      <w:proofErr w:type="spellStart"/>
      <w:r>
        <w:t>himmlen</w:t>
      </w:r>
      <w:proofErr w:type="spellEnd"/>
      <w:r>
        <w:t xml:space="preserve">/ da sitzt er zur gerechten Gott des </w:t>
      </w:r>
      <w:proofErr w:type="spellStart"/>
      <w:r>
        <w:t>vatters</w:t>
      </w:r>
      <w:proofErr w:type="spellEnd"/>
      <w:r>
        <w:t xml:space="preserve">/ des </w:t>
      </w:r>
      <w:proofErr w:type="spellStart"/>
      <w:r>
        <w:t>allmechtigen</w:t>
      </w:r>
      <w:proofErr w:type="spellEnd"/>
      <w:r>
        <w:t xml:space="preserve">/ Dannen er </w:t>
      </w:r>
      <w:proofErr w:type="spellStart"/>
      <w:r>
        <w:t>künfftig</w:t>
      </w:r>
      <w:proofErr w:type="spellEnd"/>
      <w:r>
        <w:t xml:space="preserve"> ist zurichten die lebendigen </w:t>
      </w:r>
      <w:proofErr w:type="spellStart"/>
      <w:r>
        <w:t>vnd</w:t>
      </w:r>
      <w:proofErr w:type="spellEnd"/>
      <w:r>
        <w:t xml:space="preserve"> die todten. Ich glaub in den </w:t>
      </w:r>
      <w:proofErr w:type="spellStart"/>
      <w:r>
        <w:t>heyligen</w:t>
      </w:r>
      <w:proofErr w:type="spellEnd"/>
      <w:r>
        <w:t xml:space="preserve"> geist/ Eine </w:t>
      </w:r>
      <w:proofErr w:type="spellStart"/>
      <w:r>
        <w:t>heylige</w:t>
      </w:r>
      <w:proofErr w:type="spellEnd"/>
      <w:r>
        <w:t xml:space="preserve"> </w:t>
      </w:r>
      <w:proofErr w:type="spellStart"/>
      <w:r>
        <w:t>gmeyne</w:t>
      </w:r>
      <w:proofErr w:type="spellEnd"/>
      <w:r>
        <w:t xml:space="preserve"> </w:t>
      </w:r>
      <w:proofErr w:type="spellStart"/>
      <w:r>
        <w:t>Christenliche</w:t>
      </w:r>
      <w:proofErr w:type="spellEnd"/>
      <w:r>
        <w:t xml:space="preserve"> </w:t>
      </w:r>
      <w:proofErr w:type="spellStart"/>
      <w:r>
        <w:t>kirchen</w:t>
      </w:r>
      <w:proofErr w:type="spellEnd"/>
      <w:r>
        <w:t xml:space="preserve">/ gemeinschafft der </w:t>
      </w:r>
      <w:proofErr w:type="spellStart"/>
      <w:r>
        <w:t>heyligen</w:t>
      </w:r>
      <w:proofErr w:type="spellEnd"/>
      <w:r>
        <w:t xml:space="preserve">/ Ablaß der </w:t>
      </w:r>
      <w:proofErr w:type="spellStart"/>
      <w:r>
        <w:t>sünden</w:t>
      </w:r>
      <w:proofErr w:type="spellEnd"/>
      <w:r>
        <w:t xml:space="preserve">/ </w:t>
      </w:r>
      <w:proofErr w:type="spellStart"/>
      <w:r>
        <w:t>Aufferstendtnuß</w:t>
      </w:r>
      <w:proofErr w:type="spellEnd"/>
      <w:r>
        <w:t xml:space="preserve"> des </w:t>
      </w:r>
      <w:proofErr w:type="spellStart"/>
      <w:r>
        <w:t>fleyschs</w:t>
      </w:r>
      <w:proofErr w:type="spellEnd"/>
      <w:r>
        <w:t xml:space="preserve">/ </w:t>
      </w:r>
      <w:proofErr w:type="spellStart"/>
      <w:r>
        <w:t>Vnnd</w:t>
      </w:r>
      <w:proofErr w:type="spellEnd"/>
      <w:r>
        <w:t xml:space="preserve"> </w:t>
      </w:r>
      <w:proofErr w:type="spellStart"/>
      <w:r>
        <w:t>eyn</w:t>
      </w:r>
      <w:proofErr w:type="spellEnd"/>
      <w:r>
        <w:t xml:space="preserve"> </w:t>
      </w:r>
      <w:proofErr w:type="spellStart"/>
      <w:r>
        <w:t>ewigs</w:t>
      </w:r>
      <w:proofErr w:type="spellEnd"/>
      <w:r>
        <w:t xml:space="preserve"> leben/ Amen. </w:t>
      </w:r>
    </w:p>
    <w:p w14:paraId="08F4DD4B" w14:textId="77777777" w:rsidR="00A97E96" w:rsidRDefault="00A97E96" w:rsidP="00A97E96">
      <w:pPr>
        <w:pStyle w:val="berschrift2"/>
      </w:pPr>
      <w:r>
        <w:t xml:space="preserve">Die </w:t>
      </w:r>
      <w:proofErr w:type="spellStart"/>
      <w:r>
        <w:t>gebott</w:t>
      </w:r>
      <w:proofErr w:type="spellEnd"/>
      <w:r>
        <w:t xml:space="preserve"> Gottes/</w:t>
      </w:r>
    </w:p>
    <w:p w14:paraId="34DA4B42" w14:textId="77777777" w:rsidR="00A97E96" w:rsidRDefault="00A97E96" w:rsidP="00A97E96">
      <w:pPr>
        <w:pStyle w:val="StandardWeb"/>
      </w:pPr>
      <w:r>
        <w:t xml:space="preserve">im andern buch Mose/ am XX. </w:t>
      </w:r>
    </w:p>
    <w:p w14:paraId="3585E19E" w14:textId="77777777" w:rsidR="00A97E96" w:rsidRDefault="00A97E96" w:rsidP="00A97E96">
      <w:pPr>
        <w:pStyle w:val="StandardWeb"/>
      </w:pPr>
      <w:r>
        <w:t xml:space="preserve">Das erst </w:t>
      </w:r>
      <w:proofErr w:type="spellStart"/>
      <w:r>
        <w:t>gebott</w:t>
      </w:r>
      <w:proofErr w:type="spellEnd"/>
      <w:r>
        <w:t xml:space="preserve">. </w:t>
      </w:r>
    </w:p>
    <w:p w14:paraId="6C2D3E8A" w14:textId="77777777" w:rsidR="00A97E96" w:rsidRDefault="00A97E96" w:rsidP="00A97E96">
      <w:pPr>
        <w:pStyle w:val="StandardWeb"/>
      </w:pPr>
      <w:proofErr w:type="spellStart"/>
      <w:r>
        <w:t>ICh</w:t>
      </w:r>
      <w:proofErr w:type="spellEnd"/>
      <w:r>
        <w:t xml:space="preserve"> bin der HERR dein Gott/ der dich </w:t>
      </w:r>
      <w:proofErr w:type="spellStart"/>
      <w:r>
        <w:t>auß</w:t>
      </w:r>
      <w:proofErr w:type="spellEnd"/>
      <w:r>
        <w:t xml:space="preserve"> Egypten/ </w:t>
      </w:r>
      <w:proofErr w:type="spellStart"/>
      <w:r>
        <w:t>auß</w:t>
      </w:r>
      <w:proofErr w:type="spellEnd"/>
      <w:r>
        <w:t xml:space="preserve"> dem </w:t>
      </w:r>
      <w:proofErr w:type="spellStart"/>
      <w:r>
        <w:t>diensthauß</w:t>
      </w:r>
      <w:proofErr w:type="spellEnd"/>
      <w:r>
        <w:t xml:space="preserve"> </w:t>
      </w:r>
      <w:proofErr w:type="spellStart"/>
      <w:r>
        <w:t>gefürt</w:t>
      </w:r>
      <w:proofErr w:type="spellEnd"/>
      <w:r>
        <w:t xml:space="preserve"> hab.</w:t>
      </w:r>
      <w:r>
        <w:br/>
        <w:t xml:space="preserve">Du </w:t>
      </w:r>
      <w:proofErr w:type="spellStart"/>
      <w:r>
        <w:t>solt</w:t>
      </w:r>
      <w:proofErr w:type="spellEnd"/>
      <w:r>
        <w:t xml:space="preserve"> kein andere noch </w:t>
      </w:r>
      <w:proofErr w:type="spellStart"/>
      <w:r>
        <w:t>frembde</w:t>
      </w:r>
      <w:proofErr w:type="spellEnd"/>
      <w:r>
        <w:t xml:space="preserve"> Götter vor mir haben. </w:t>
      </w:r>
    </w:p>
    <w:p w14:paraId="1EC533AA" w14:textId="77777777" w:rsidR="00A97E96" w:rsidRDefault="00A97E96" w:rsidP="00A97E96">
      <w:pPr>
        <w:pStyle w:val="StandardWeb"/>
      </w:pPr>
      <w:r>
        <w:t xml:space="preserve">Das </w:t>
      </w:r>
      <w:proofErr w:type="spellStart"/>
      <w:r>
        <w:t>ander</w:t>
      </w:r>
      <w:proofErr w:type="spellEnd"/>
      <w:r>
        <w:t xml:space="preserve"> </w:t>
      </w:r>
      <w:proofErr w:type="spellStart"/>
      <w:r>
        <w:t>gebott</w:t>
      </w:r>
      <w:proofErr w:type="spellEnd"/>
      <w:r>
        <w:t xml:space="preserve">. </w:t>
      </w:r>
    </w:p>
    <w:p w14:paraId="0E5BBA3B" w14:textId="77777777" w:rsidR="00A97E96" w:rsidRDefault="00A97E96" w:rsidP="00A97E96">
      <w:pPr>
        <w:pStyle w:val="StandardWeb"/>
      </w:pPr>
      <w:r>
        <w:t xml:space="preserve">Du </w:t>
      </w:r>
      <w:proofErr w:type="spellStart"/>
      <w:r>
        <w:t>solt</w:t>
      </w:r>
      <w:proofErr w:type="spellEnd"/>
      <w:r>
        <w:t xml:space="preserve"> dir </w:t>
      </w:r>
      <w:proofErr w:type="spellStart"/>
      <w:r>
        <w:t>keyn</w:t>
      </w:r>
      <w:proofErr w:type="spellEnd"/>
      <w:r>
        <w:t xml:space="preserve"> graben oder </w:t>
      </w:r>
      <w:proofErr w:type="spellStart"/>
      <w:r>
        <w:t>geschnitz</w:t>
      </w:r>
      <w:proofErr w:type="spellEnd"/>
      <w:r>
        <w:t xml:space="preserve"> </w:t>
      </w:r>
      <w:proofErr w:type="spellStart"/>
      <w:r>
        <w:t>bild</w:t>
      </w:r>
      <w:proofErr w:type="spellEnd"/>
      <w:r>
        <w:t xml:space="preserve"> machen/ ja gar kein </w:t>
      </w:r>
      <w:proofErr w:type="spellStart"/>
      <w:r>
        <w:t>bildtnüß</w:t>
      </w:r>
      <w:proofErr w:type="spellEnd"/>
      <w:r>
        <w:t xml:space="preserve"> noch </w:t>
      </w:r>
      <w:proofErr w:type="spellStart"/>
      <w:r>
        <w:t>gleichnuß</w:t>
      </w:r>
      <w:proofErr w:type="spellEnd"/>
      <w:r>
        <w:t xml:space="preserve">/ weder deren dingen die im </w:t>
      </w:r>
      <w:proofErr w:type="spellStart"/>
      <w:r>
        <w:t>himmel</w:t>
      </w:r>
      <w:proofErr w:type="spellEnd"/>
      <w:r>
        <w:t xml:space="preserve"> da oben/ noch deren/ die </w:t>
      </w:r>
      <w:proofErr w:type="spellStart"/>
      <w:r>
        <w:t>vnden</w:t>
      </w:r>
      <w:proofErr w:type="spellEnd"/>
      <w:r>
        <w:t xml:space="preserve"> </w:t>
      </w:r>
      <w:proofErr w:type="spellStart"/>
      <w:r>
        <w:t>auff</w:t>
      </w:r>
      <w:proofErr w:type="spellEnd"/>
      <w:r>
        <w:t xml:space="preserve"> erden sein/ noch deren die in </w:t>
      </w:r>
      <w:proofErr w:type="spellStart"/>
      <w:r>
        <w:t>wasseren</w:t>
      </w:r>
      <w:proofErr w:type="spellEnd"/>
      <w:r>
        <w:t xml:space="preserve"> </w:t>
      </w:r>
      <w:proofErr w:type="spellStart"/>
      <w:r>
        <w:t>seind</w:t>
      </w:r>
      <w:proofErr w:type="spellEnd"/>
      <w:r>
        <w:t xml:space="preserve"> </w:t>
      </w:r>
      <w:proofErr w:type="spellStart"/>
      <w:r>
        <w:t>vnder</w:t>
      </w:r>
      <w:proofErr w:type="spellEnd"/>
      <w:r>
        <w:t xml:space="preserve"> der erden/ du </w:t>
      </w:r>
      <w:proofErr w:type="spellStart"/>
      <w:r>
        <w:t>solt</w:t>
      </w:r>
      <w:proofErr w:type="spellEnd"/>
      <w:r>
        <w:t xml:space="preserve"> dich vor </w:t>
      </w:r>
      <w:proofErr w:type="spellStart"/>
      <w:r>
        <w:t>jnen</w:t>
      </w:r>
      <w:proofErr w:type="spellEnd"/>
      <w:r>
        <w:t xml:space="preserve"> </w:t>
      </w:r>
      <w:proofErr w:type="spellStart"/>
      <w:r>
        <w:t>nit</w:t>
      </w:r>
      <w:proofErr w:type="spellEnd"/>
      <w:r>
        <w:t xml:space="preserve"> </w:t>
      </w:r>
      <w:proofErr w:type="spellStart"/>
      <w:r>
        <w:t>bucken</w:t>
      </w:r>
      <w:proofErr w:type="spellEnd"/>
      <w:r>
        <w:t xml:space="preserve">/ du </w:t>
      </w:r>
      <w:proofErr w:type="spellStart"/>
      <w:r>
        <w:t>solt</w:t>
      </w:r>
      <w:proofErr w:type="spellEnd"/>
      <w:r>
        <w:t xml:space="preserve"> </w:t>
      </w:r>
      <w:proofErr w:type="spellStart"/>
      <w:r>
        <w:t>jnen</w:t>
      </w:r>
      <w:proofErr w:type="spellEnd"/>
      <w:r>
        <w:t xml:space="preserve"> </w:t>
      </w:r>
      <w:proofErr w:type="spellStart"/>
      <w:r>
        <w:t>nit</w:t>
      </w:r>
      <w:proofErr w:type="spellEnd"/>
      <w:r>
        <w:t xml:space="preserve"> dienen/ sie weder ehren noch </w:t>
      </w:r>
      <w:proofErr w:type="spellStart"/>
      <w:r>
        <w:t>anbetten</w:t>
      </w:r>
      <w:proofErr w:type="spellEnd"/>
      <w:r>
        <w:t xml:space="preserve">. Dann ich bin der HERR dein Gott ein </w:t>
      </w:r>
      <w:proofErr w:type="spellStart"/>
      <w:r>
        <w:t>starcker</w:t>
      </w:r>
      <w:proofErr w:type="spellEnd"/>
      <w:r>
        <w:t xml:space="preserve"> </w:t>
      </w:r>
      <w:proofErr w:type="spellStart"/>
      <w:r>
        <w:t>eyferer</w:t>
      </w:r>
      <w:proofErr w:type="spellEnd"/>
      <w:r>
        <w:t xml:space="preserve">/ Ich straff die </w:t>
      </w:r>
      <w:proofErr w:type="spellStart"/>
      <w:r>
        <w:t>boßheit</w:t>
      </w:r>
      <w:proofErr w:type="spellEnd"/>
      <w:r>
        <w:t xml:space="preserve"> der </w:t>
      </w:r>
      <w:proofErr w:type="spellStart"/>
      <w:r>
        <w:t>vättern</w:t>
      </w:r>
      <w:proofErr w:type="spellEnd"/>
      <w:r>
        <w:t xml:space="preserve"> an den </w:t>
      </w:r>
      <w:proofErr w:type="spellStart"/>
      <w:r>
        <w:t>kinden</w:t>
      </w:r>
      <w:proofErr w:type="spellEnd"/>
      <w:r>
        <w:t xml:space="preserve"> </w:t>
      </w:r>
      <w:proofErr w:type="spellStart"/>
      <w:r>
        <w:t>biß</w:t>
      </w:r>
      <w:proofErr w:type="spellEnd"/>
      <w:r>
        <w:t xml:space="preserve"> ins dritt </w:t>
      </w:r>
      <w:proofErr w:type="spellStart"/>
      <w:r>
        <w:t>vnd</w:t>
      </w:r>
      <w:proofErr w:type="spellEnd"/>
      <w:r>
        <w:t xml:space="preserve"> </w:t>
      </w:r>
      <w:proofErr w:type="spellStart"/>
      <w:r>
        <w:t>vierdt</w:t>
      </w:r>
      <w:proofErr w:type="spellEnd"/>
      <w:r>
        <w:t xml:space="preserve"> </w:t>
      </w:r>
      <w:proofErr w:type="spellStart"/>
      <w:r>
        <w:t>geschlächt</w:t>
      </w:r>
      <w:proofErr w:type="spellEnd"/>
      <w:r>
        <w:t xml:space="preserve">/ so sie mich hassend/ </w:t>
      </w:r>
      <w:proofErr w:type="spellStart"/>
      <w:r>
        <w:t>Barmhertzigkeit</w:t>
      </w:r>
      <w:proofErr w:type="spellEnd"/>
      <w:r>
        <w:t xml:space="preserve"> aber </w:t>
      </w:r>
      <w:proofErr w:type="spellStart"/>
      <w:r>
        <w:t>vnnd</w:t>
      </w:r>
      <w:proofErr w:type="spellEnd"/>
      <w:r>
        <w:t xml:space="preserve"> </w:t>
      </w:r>
      <w:proofErr w:type="spellStart"/>
      <w:r>
        <w:t>freüntschafft</w:t>
      </w:r>
      <w:proofErr w:type="spellEnd"/>
      <w:r>
        <w:t xml:space="preserve"> </w:t>
      </w:r>
      <w:proofErr w:type="spellStart"/>
      <w:r>
        <w:t>beweiß</w:t>
      </w:r>
      <w:proofErr w:type="spellEnd"/>
      <w:r>
        <w:t xml:space="preserve"> ich </w:t>
      </w:r>
      <w:proofErr w:type="spellStart"/>
      <w:r>
        <w:t>biß</w:t>
      </w:r>
      <w:proofErr w:type="spellEnd"/>
      <w:r>
        <w:t xml:space="preserve"> in die tausende/ so sie mich liebend/ </w:t>
      </w:r>
      <w:proofErr w:type="spellStart"/>
      <w:r>
        <w:t>vnd</w:t>
      </w:r>
      <w:proofErr w:type="spellEnd"/>
      <w:r>
        <w:t xml:space="preserve"> meine </w:t>
      </w:r>
      <w:proofErr w:type="spellStart"/>
      <w:r>
        <w:t>gebott</w:t>
      </w:r>
      <w:proofErr w:type="spellEnd"/>
      <w:r>
        <w:t xml:space="preserve"> haltend. </w:t>
      </w:r>
    </w:p>
    <w:p w14:paraId="7004291F" w14:textId="77777777" w:rsidR="00A97E96" w:rsidRDefault="00A97E96" w:rsidP="00A97E96">
      <w:pPr>
        <w:pStyle w:val="StandardWeb"/>
      </w:pPr>
      <w:r>
        <w:t xml:space="preserve">Das dritt </w:t>
      </w:r>
      <w:proofErr w:type="spellStart"/>
      <w:r>
        <w:t>gebott</w:t>
      </w:r>
      <w:proofErr w:type="spellEnd"/>
      <w:r>
        <w:t xml:space="preserve">. </w:t>
      </w:r>
    </w:p>
    <w:p w14:paraId="6AAA733C" w14:textId="77777777" w:rsidR="00A97E96" w:rsidRDefault="00A97E96" w:rsidP="00A97E96">
      <w:pPr>
        <w:pStyle w:val="StandardWeb"/>
      </w:pPr>
      <w:r>
        <w:t xml:space="preserve">Du </w:t>
      </w:r>
      <w:proofErr w:type="spellStart"/>
      <w:r>
        <w:t>solt</w:t>
      </w:r>
      <w:proofErr w:type="spellEnd"/>
      <w:r>
        <w:t xml:space="preserve"> den </w:t>
      </w:r>
      <w:proofErr w:type="spellStart"/>
      <w:r>
        <w:t>nammen</w:t>
      </w:r>
      <w:proofErr w:type="spellEnd"/>
      <w:r>
        <w:t xml:space="preserve"> des HERREN deines Gotts </w:t>
      </w:r>
      <w:proofErr w:type="spellStart"/>
      <w:r>
        <w:t>nitt</w:t>
      </w:r>
      <w:proofErr w:type="spellEnd"/>
      <w:r>
        <w:t xml:space="preserve"> leichtfertig/ oder </w:t>
      </w:r>
      <w:proofErr w:type="spellStart"/>
      <w:r>
        <w:t>üppiglich</w:t>
      </w:r>
      <w:proofErr w:type="spellEnd"/>
      <w:r>
        <w:t xml:space="preserve"> </w:t>
      </w:r>
      <w:proofErr w:type="spellStart"/>
      <w:r>
        <w:t>nemmen</w:t>
      </w:r>
      <w:proofErr w:type="spellEnd"/>
      <w:r>
        <w:t xml:space="preserve">/ Dann der HERR </w:t>
      </w:r>
      <w:proofErr w:type="spellStart"/>
      <w:r>
        <w:t>wirt</w:t>
      </w:r>
      <w:proofErr w:type="spellEnd"/>
      <w:r>
        <w:t xml:space="preserve"> den </w:t>
      </w:r>
      <w:proofErr w:type="spellStart"/>
      <w:r>
        <w:t>nitt</w:t>
      </w:r>
      <w:proofErr w:type="spellEnd"/>
      <w:r>
        <w:t xml:space="preserve"> </w:t>
      </w:r>
      <w:proofErr w:type="spellStart"/>
      <w:r>
        <w:t>vnschuldig</w:t>
      </w:r>
      <w:proofErr w:type="spellEnd"/>
      <w:r>
        <w:t xml:space="preserve"> halten/ der seinen </w:t>
      </w:r>
      <w:proofErr w:type="spellStart"/>
      <w:r>
        <w:t>nammen</w:t>
      </w:r>
      <w:proofErr w:type="spellEnd"/>
      <w:r>
        <w:t xml:space="preserve"> leichtfertig </w:t>
      </w:r>
      <w:proofErr w:type="spellStart"/>
      <w:r>
        <w:t>nimpt</w:t>
      </w:r>
      <w:proofErr w:type="spellEnd"/>
      <w:r>
        <w:t xml:space="preserve">. </w:t>
      </w:r>
    </w:p>
    <w:p w14:paraId="2813B112" w14:textId="77777777" w:rsidR="00A97E96" w:rsidRDefault="00A97E96" w:rsidP="00A97E96">
      <w:pPr>
        <w:pStyle w:val="StandardWeb"/>
      </w:pPr>
      <w:r>
        <w:t xml:space="preserve">Das </w:t>
      </w:r>
      <w:proofErr w:type="spellStart"/>
      <w:r>
        <w:t>vierd</w:t>
      </w:r>
      <w:proofErr w:type="spellEnd"/>
      <w:r>
        <w:t xml:space="preserve"> </w:t>
      </w:r>
      <w:proofErr w:type="spellStart"/>
      <w:r>
        <w:t>gebott</w:t>
      </w:r>
      <w:proofErr w:type="spellEnd"/>
      <w:r>
        <w:t xml:space="preserve">. </w:t>
      </w:r>
    </w:p>
    <w:p w14:paraId="167CC513" w14:textId="77777777" w:rsidR="00A97E96" w:rsidRDefault="00A97E96" w:rsidP="00A97E96">
      <w:pPr>
        <w:pStyle w:val="StandardWeb"/>
      </w:pPr>
      <w:proofErr w:type="spellStart"/>
      <w:r>
        <w:t>Gedenck</w:t>
      </w:r>
      <w:proofErr w:type="spellEnd"/>
      <w:r>
        <w:t xml:space="preserve"> des Sabbath tags/ daß du </w:t>
      </w:r>
      <w:proofErr w:type="spellStart"/>
      <w:r>
        <w:t>jn</w:t>
      </w:r>
      <w:proofErr w:type="spellEnd"/>
      <w:r>
        <w:t xml:space="preserve"> </w:t>
      </w:r>
      <w:proofErr w:type="spellStart"/>
      <w:r>
        <w:t>heyligest</w:t>
      </w:r>
      <w:proofErr w:type="spellEnd"/>
      <w:r>
        <w:t xml:space="preserve">/ </w:t>
      </w:r>
      <w:proofErr w:type="spellStart"/>
      <w:r>
        <w:t>Sechß</w:t>
      </w:r>
      <w:proofErr w:type="spellEnd"/>
      <w:r>
        <w:t xml:space="preserve"> tag </w:t>
      </w:r>
      <w:proofErr w:type="spellStart"/>
      <w:r>
        <w:t>soltu</w:t>
      </w:r>
      <w:proofErr w:type="spellEnd"/>
      <w:r>
        <w:t xml:space="preserve"> arbeiten/ </w:t>
      </w:r>
      <w:proofErr w:type="spellStart"/>
      <w:r>
        <w:t>vnd</w:t>
      </w:r>
      <w:proofErr w:type="spellEnd"/>
      <w:r>
        <w:t xml:space="preserve"> alle deine </w:t>
      </w:r>
      <w:proofErr w:type="spellStart"/>
      <w:r>
        <w:t>werck</w:t>
      </w:r>
      <w:proofErr w:type="spellEnd"/>
      <w:r>
        <w:t xml:space="preserve"> schaffen/ Aber am </w:t>
      </w:r>
      <w:proofErr w:type="spellStart"/>
      <w:r>
        <w:t>sibenden</w:t>
      </w:r>
      <w:proofErr w:type="spellEnd"/>
      <w:r>
        <w:t xml:space="preserve"> tage/ ist der Sabbath des HERREN deines Gottes/ an dem </w:t>
      </w:r>
      <w:proofErr w:type="spellStart"/>
      <w:r>
        <w:t>solt</w:t>
      </w:r>
      <w:proofErr w:type="spellEnd"/>
      <w:r>
        <w:t xml:space="preserve"> du kein </w:t>
      </w:r>
      <w:proofErr w:type="spellStart"/>
      <w:r>
        <w:t>werck</w:t>
      </w:r>
      <w:proofErr w:type="spellEnd"/>
      <w:r>
        <w:t xml:space="preserve"> thun/ weder dein </w:t>
      </w:r>
      <w:proofErr w:type="spellStart"/>
      <w:r>
        <w:t>sun</w:t>
      </w:r>
      <w:proofErr w:type="spellEnd"/>
      <w:r>
        <w:t xml:space="preserve">/ noch deine </w:t>
      </w:r>
      <w:proofErr w:type="spellStart"/>
      <w:r>
        <w:t>töchteren</w:t>
      </w:r>
      <w:proofErr w:type="spellEnd"/>
      <w:r>
        <w:t xml:space="preserve">/ weder deine </w:t>
      </w:r>
      <w:proofErr w:type="spellStart"/>
      <w:r>
        <w:t>knecht</w:t>
      </w:r>
      <w:proofErr w:type="spellEnd"/>
      <w:r>
        <w:t xml:space="preserve">/ noch deine </w:t>
      </w:r>
      <w:proofErr w:type="spellStart"/>
      <w:r>
        <w:t>mägt</w:t>
      </w:r>
      <w:proofErr w:type="spellEnd"/>
      <w:r>
        <w:t xml:space="preserve">/ noch dein </w:t>
      </w:r>
      <w:proofErr w:type="spellStart"/>
      <w:r>
        <w:t>vych</w:t>
      </w:r>
      <w:proofErr w:type="spellEnd"/>
      <w:r>
        <w:t xml:space="preserve">/ noch der </w:t>
      </w:r>
      <w:proofErr w:type="spellStart"/>
      <w:r>
        <w:t>frembdling</w:t>
      </w:r>
      <w:proofErr w:type="spellEnd"/>
      <w:r>
        <w:t xml:space="preserve"> der in deiner </w:t>
      </w:r>
      <w:proofErr w:type="spellStart"/>
      <w:r>
        <w:t>stat</w:t>
      </w:r>
      <w:proofErr w:type="spellEnd"/>
      <w:r>
        <w:t xml:space="preserve"> </w:t>
      </w:r>
      <w:proofErr w:type="spellStart"/>
      <w:r>
        <w:t>thor</w:t>
      </w:r>
      <w:proofErr w:type="spellEnd"/>
      <w:r>
        <w:t xml:space="preserve"> </w:t>
      </w:r>
      <w:proofErr w:type="spellStart"/>
      <w:r>
        <w:t>wonet</w:t>
      </w:r>
      <w:proofErr w:type="spellEnd"/>
      <w:r>
        <w:t xml:space="preserve">. Dann </w:t>
      </w:r>
      <w:proofErr w:type="spellStart"/>
      <w:r>
        <w:t>sechß</w:t>
      </w:r>
      <w:proofErr w:type="spellEnd"/>
      <w:r>
        <w:t xml:space="preserve"> tag hat der HERR </w:t>
      </w:r>
      <w:proofErr w:type="spellStart"/>
      <w:r>
        <w:t>himmel</w:t>
      </w:r>
      <w:proofErr w:type="spellEnd"/>
      <w:r>
        <w:t xml:space="preserve"> </w:t>
      </w:r>
      <w:proofErr w:type="spellStart"/>
      <w:r>
        <w:t>vnd</w:t>
      </w:r>
      <w:proofErr w:type="spellEnd"/>
      <w:r>
        <w:t xml:space="preserve"> erden gemacht/ </w:t>
      </w:r>
      <w:proofErr w:type="spellStart"/>
      <w:r>
        <w:t>vnd</w:t>
      </w:r>
      <w:proofErr w:type="spellEnd"/>
      <w:r>
        <w:t xml:space="preserve"> das </w:t>
      </w:r>
      <w:proofErr w:type="spellStart"/>
      <w:r>
        <w:t>meer</w:t>
      </w:r>
      <w:proofErr w:type="spellEnd"/>
      <w:r>
        <w:t xml:space="preserve">/ </w:t>
      </w:r>
      <w:proofErr w:type="spellStart"/>
      <w:r>
        <w:t>vnnd</w:t>
      </w:r>
      <w:proofErr w:type="spellEnd"/>
      <w:r>
        <w:t xml:space="preserve"> alles </w:t>
      </w:r>
      <w:proofErr w:type="spellStart"/>
      <w:r>
        <w:t>waß</w:t>
      </w:r>
      <w:proofErr w:type="spellEnd"/>
      <w:r>
        <w:t xml:space="preserve"> darinnen ist/ Aber am </w:t>
      </w:r>
      <w:proofErr w:type="spellStart"/>
      <w:r>
        <w:t>sibenden</w:t>
      </w:r>
      <w:proofErr w:type="spellEnd"/>
      <w:r>
        <w:t xml:space="preserve"> tag </w:t>
      </w:r>
      <w:proofErr w:type="spellStart"/>
      <w:r>
        <w:t>hatt</w:t>
      </w:r>
      <w:proofErr w:type="spellEnd"/>
      <w:r>
        <w:t xml:space="preserve"> er </w:t>
      </w:r>
      <w:proofErr w:type="spellStart"/>
      <w:r>
        <w:t>geruwet</w:t>
      </w:r>
      <w:proofErr w:type="spellEnd"/>
      <w:r>
        <w:t xml:space="preserve"> von aller </w:t>
      </w:r>
      <w:proofErr w:type="spellStart"/>
      <w:r>
        <w:t>arbeit</w:t>
      </w:r>
      <w:proofErr w:type="spellEnd"/>
      <w:r>
        <w:t xml:space="preserve">/ deßhalb </w:t>
      </w:r>
      <w:proofErr w:type="spellStart"/>
      <w:r>
        <w:t>hatt</w:t>
      </w:r>
      <w:proofErr w:type="spellEnd"/>
      <w:r>
        <w:t xml:space="preserve"> der HERR den Sabbath </w:t>
      </w:r>
      <w:proofErr w:type="spellStart"/>
      <w:r>
        <w:t>gefreyet</w:t>
      </w:r>
      <w:proofErr w:type="spellEnd"/>
      <w:r>
        <w:t xml:space="preserve"> </w:t>
      </w:r>
      <w:proofErr w:type="spellStart"/>
      <w:r>
        <w:t>vnnd</w:t>
      </w:r>
      <w:proofErr w:type="spellEnd"/>
      <w:r>
        <w:t xml:space="preserve"> </w:t>
      </w:r>
      <w:proofErr w:type="spellStart"/>
      <w:r>
        <w:t>geheyliget</w:t>
      </w:r>
      <w:proofErr w:type="spellEnd"/>
      <w:r>
        <w:t xml:space="preserve">. </w:t>
      </w:r>
    </w:p>
    <w:p w14:paraId="4BA132F5" w14:textId="77777777" w:rsidR="00A97E96" w:rsidRDefault="00A97E96" w:rsidP="00A97E96">
      <w:pPr>
        <w:pStyle w:val="StandardWeb"/>
      </w:pPr>
      <w:r>
        <w:t xml:space="preserve">Das </w:t>
      </w:r>
      <w:proofErr w:type="spellStart"/>
      <w:r>
        <w:t>fünfft</w:t>
      </w:r>
      <w:proofErr w:type="spellEnd"/>
      <w:r>
        <w:t xml:space="preserve"> </w:t>
      </w:r>
      <w:proofErr w:type="spellStart"/>
      <w:r>
        <w:t>gebott</w:t>
      </w:r>
      <w:proofErr w:type="spellEnd"/>
      <w:r>
        <w:t xml:space="preserve">. </w:t>
      </w:r>
    </w:p>
    <w:p w14:paraId="022CBEAB" w14:textId="77777777" w:rsidR="00A97E96" w:rsidRDefault="00A97E96" w:rsidP="00A97E96">
      <w:pPr>
        <w:pStyle w:val="StandardWeb"/>
      </w:pPr>
      <w:r>
        <w:t xml:space="preserve">Du </w:t>
      </w:r>
      <w:proofErr w:type="spellStart"/>
      <w:r>
        <w:t>solt</w:t>
      </w:r>
      <w:proofErr w:type="spellEnd"/>
      <w:r>
        <w:t xml:space="preserve"> dein </w:t>
      </w:r>
      <w:proofErr w:type="spellStart"/>
      <w:r>
        <w:t>vatter</w:t>
      </w:r>
      <w:proofErr w:type="spellEnd"/>
      <w:r>
        <w:t xml:space="preserve"> </w:t>
      </w:r>
      <w:proofErr w:type="spellStart"/>
      <w:r>
        <w:t>vnd</w:t>
      </w:r>
      <w:proofErr w:type="spellEnd"/>
      <w:r>
        <w:t xml:space="preserve"> </w:t>
      </w:r>
      <w:proofErr w:type="spellStart"/>
      <w:r>
        <w:t>muter</w:t>
      </w:r>
      <w:proofErr w:type="spellEnd"/>
      <w:r>
        <w:t xml:space="preserve"> </w:t>
      </w:r>
      <w:proofErr w:type="spellStart"/>
      <w:r>
        <w:t>inn</w:t>
      </w:r>
      <w:proofErr w:type="spellEnd"/>
      <w:r>
        <w:t xml:space="preserve"> hohen </w:t>
      </w:r>
      <w:proofErr w:type="spellStart"/>
      <w:r>
        <w:t>eeren</w:t>
      </w:r>
      <w:proofErr w:type="spellEnd"/>
      <w:r>
        <w:t xml:space="preserve"> halten/ </w:t>
      </w:r>
      <w:proofErr w:type="spellStart"/>
      <w:r>
        <w:t>auff</w:t>
      </w:r>
      <w:proofErr w:type="spellEnd"/>
      <w:r>
        <w:t xml:space="preserve"> daß du lang lebest im </w:t>
      </w:r>
      <w:proofErr w:type="spellStart"/>
      <w:r>
        <w:t>land</w:t>
      </w:r>
      <w:proofErr w:type="spellEnd"/>
      <w:r>
        <w:t xml:space="preserve"> daß dir der HERR dein Gott geben </w:t>
      </w:r>
      <w:proofErr w:type="spellStart"/>
      <w:r>
        <w:t>wirt</w:t>
      </w:r>
      <w:proofErr w:type="spellEnd"/>
      <w:r>
        <w:t xml:space="preserve">. </w:t>
      </w:r>
    </w:p>
    <w:p w14:paraId="099B5B8C" w14:textId="77777777" w:rsidR="00A97E96" w:rsidRDefault="00A97E96" w:rsidP="00A97E96">
      <w:pPr>
        <w:pStyle w:val="StandardWeb"/>
      </w:pPr>
      <w:r>
        <w:t xml:space="preserve">Das sechst </w:t>
      </w:r>
      <w:proofErr w:type="spellStart"/>
      <w:r>
        <w:t>gebott</w:t>
      </w:r>
      <w:proofErr w:type="spellEnd"/>
      <w:r>
        <w:t xml:space="preserve">. </w:t>
      </w:r>
    </w:p>
    <w:p w14:paraId="2813D0E5" w14:textId="77777777" w:rsidR="00A97E96" w:rsidRDefault="00A97E96" w:rsidP="00A97E96">
      <w:pPr>
        <w:pStyle w:val="StandardWeb"/>
      </w:pPr>
      <w:r>
        <w:t xml:space="preserve">Du </w:t>
      </w:r>
      <w:proofErr w:type="spellStart"/>
      <w:r>
        <w:t>solt</w:t>
      </w:r>
      <w:proofErr w:type="spellEnd"/>
      <w:r>
        <w:t xml:space="preserve"> </w:t>
      </w:r>
      <w:proofErr w:type="spellStart"/>
      <w:r>
        <w:t>nit</w:t>
      </w:r>
      <w:proofErr w:type="spellEnd"/>
      <w:r>
        <w:t xml:space="preserve"> tödten. </w:t>
      </w:r>
    </w:p>
    <w:p w14:paraId="1B41B328" w14:textId="77777777" w:rsidR="00A97E96" w:rsidRDefault="00A97E96" w:rsidP="00A97E96">
      <w:pPr>
        <w:pStyle w:val="StandardWeb"/>
      </w:pPr>
      <w:r>
        <w:t xml:space="preserve">Das </w:t>
      </w:r>
      <w:proofErr w:type="spellStart"/>
      <w:r>
        <w:t>sibend</w:t>
      </w:r>
      <w:proofErr w:type="spellEnd"/>
      <w:r>
        <w:t xml:space="preserve"> </w:t>
      </w:r>
      <w:proofErr w:type="spellStart"/>
      <w:r>
        <w:t>gebott</w:t>
      </w:r>
      <w:proofErr w:type="spellEnd"/>
      <w:r>
        <w:t xml:space="preserve">. </w:t>
      </w:r>
    </w:p>
    <w:p w14:paraId="4282C52F" w14:textId="77777777" w:rsidR="00A97E96" w:rsidRDefault="00A97E96" w:rsidP="00A97E96">
      <w:pPr>
        <w:pStyle w:val="StandardWeb"/>
      </w:pPr>
      <w:r>
        <w:t xml:space="preserve">Du </w:t>
      </w:r>
      <w:proofErr w:type="spellStart"/>
      <w:r>
        <w:t>solt</w:t>
      </w:r>
      <w:proofErr w:type="spellEnd"/>
      <w:r>
        <w:t xml:space="preserve"> </w:t>
      </w:r>
      <w:proofErr w:type="spellStart"/>
      <w:r>
        <w:t>nit</w:t>
      </w:r>
      <w:proofErr w:type="spellEnd"/>
      <w:r>
        <w:t xml:space="preserve"> </w:t>
      </w:r>
      <w:proofErr w:type="spellStart"/>
      <w:r>
        <w:t>Eebrechen</w:t>
      </w:r>
      <w:proofErr w:type="spellEnd"/>
      <w:r>
        <w:t xml:space="preserve">. </w:t>
      </w:r>
    </w:p>
    <w:p w14:paraId="2DD36E62" w14:textId="77777777" w:rsidR="00A97E96" w:rsidRDefault="00A97E96" w:rsidP="00A97E96">
      <w:pPr>
        <w:pStyle w:val="StandardWeb"/>
      </w:pPr>
      <w:r>
        <w:t xml:space="preserve">Das achtest </w:t>
      </w:r>
      <w:proofErr w:type="spellStart"/>
      <w:r>
        <w:t>gebott</w:t>
      </w:r>
      <w:proofErr w:type="spellEnd"/>
      <w:r>
        <w:t xml:space="preserve">. </w:t>
      </w:r>
    </w:p>
    <w:p w14:paraId="233E80B7" w14:textId="77777777" w:rsidR="00A97E96" w:rsidRDefault="00A97E96" w:rsidP="00A97E96">
      <w:pPr>
        <w:pStyle w:val="StandardWeb"/>
      </w:pPr>
      <w:r>
        <w:t xml:space="preserve">Du </w:t>
      </w:r>
      <w:proofErr w:type="spellStart"/>
      <w:r>
        <w:t>solt</w:t>
      </w:r>
      <w:proofErr w:type="spellEnd"/>
      <w:r>
        <w:t xml:space="preserve"> </w:t>
      </w:r>
      <w:proofErr w:type="spellStart"/>
      <w:r>
        <w:t>nit</w:t>
      </w:r>
      <w:proofErr w:type="spellEnd"/>
      <w:r>
        <w:t xml:space="preserve"> </w:t>
      </w:r>
      <w:proofErr w:type="spellStart"/>
      <w:r>
        <w:t>stälen</w:t>
      </w:r>
      <w:proofErr w:type="spellEnd"/>
      <w:r>
        <w:t xml:space="preserve">. </w:t>
      </w:r>
    </w:p>
    <w:p w14:paraId="2FDCC187" w14:textId="77777777" w:rsidR="00A97E96" w:rsidRDefault="00A97E96" w:rsidP="00A97E96">
      <w:pPr>
        <w:pStyle w:val="StandardWeb"/>
      </w:pPr>
      <w:r>
        <w:t xml:space="preserve">Das </w:t>
      </w:r>
      <w:proofErr w:type="spellStart"/>
      <w:r>
        <w:t>neünd</w:t>
      </w:r>
      <w:proofErr w:type="spellEnd"/>
      <w:r>
        <w:t xml:space="preserve"> </w:t>
      </w:r>
      <w:proofErr w:type="spellStart"/>
      <w:r>
        <w:t>gebott</w:t>
      </w:r>
      <w:proofErr w:type="spellEnd"/>
      <w:r>
        <w:t xml:space="preserve">. </w:t>
      </w:r>
    </w:p>
    <w:p w14:paraId="42F911BD" w14:textId="77777777" w:rsidR="00A97E96" w:rsidRDefault="00A97E96" w:rsidP="00A97E96">
      <w:pPr>
        <w:pStyle w:val="StandardWeb"/>
      </w:pPr>
      <w:r>
        <w:t xml:space="preserve">Du </w:t>
      </w:r>
      <w:proofErr w:type="spellStart"/>
      <w:r>
        <w:t>solt</w:t>
      </w:r>
      <w:proofErr w:type="spellEnd"/>
      <w:r>
        <w:t xml:space="preserve"> </w:t>
      </w:r>
      <w:proofErr w:type="spellStart"/>
      <w:r>
        <w:t>nitt</w:t>
      </w:r>
      <w:proofErr w:type="spellEnd"/>
      <w:r>
        <w:t xml:space="preserve"> falsche </w:t>
      </w:r>
      <w:proofErr w:type="spellStart"/>
      <w:r>
        <w:t>zeügnuß</w:t>
      </w:r>
      <w:proofErr w:type="spellEnd"/>
      <w:r>
        <w:t xml:space="preserve"> geben wider deinen </w:t>
      </w:r>
      <w:proofErr w:type="spellStart"/>
      <w:r>
        <w:t>nechsten</w:t>
      </w:r>
      <w:proofErr w:type="spellEnd"/>
      <w:r>
        <w:t xml:space="preserve">. </w:t>
      </w:r>
    </w:p>
    <w:p w14:paraId="682A5441" w14:textId="77777777" w:rsidR="00A97E96" w:rsidRDefault="00A97E96" w:rsidP="00A97E96">
      <w:pPr>
        <w:pStyle w:val="StandardWeb"/>
      </w:pPr>
      <w:r>
        <w:t xml:space="preserve">Das </w:t>
      </w:r>
      <w:proofErr w:type="spellStart"/>
      <w:r>
        <w:t>zehend</w:t>
      </w:r>
      <w:proofErr w:type="spellEnd"/>
      <w:r>
        <w:t xml:space="preserve"> </w:t>
      </w:r>
      <w:proofErr w:type="spellStart"/>
      <w:r>
        <w:t>gebott</w:t>
      </w:r>
      <w:proofErr w:type="spellEnd"/>
      <w:r>
        <w:t xml:space="preserve">. </w:t>
      </w:r>
    </w:p>
    <w:p w14:paraId="3AEF1E3A" w14:textId="77777777" w:rsidR="00A97E96" w:rsidRDefault="00A97E96" w:rsidP="00A97E96">
      <w:pPr>
        <w:pStyle w:val="StandardWeb"/>
      </w:pPr>
      <w:r>
        <w:t xml:space="preserve">Du </w:t>
      </w:r>
      <w:proofErr w:type="spellStart"/>
      <w:r>
        <w:t>solt</w:t>
      </w:r>
      <w:proofErr w:type="spellEnd"/>
      <w:r>
        <w:t xml:space="preserve"> </w:t>
      </w:r>
      <w:proofErr w:type="spellStart"/>
      <w:r>
        <w:t>nit</w:t>
      </w:r>
      <w:proofErr w:type="spellEnd"/>
      <w:r>
        <w:t xml:space="preserve"> </w:t>
      </w:r>
      <w:proofErr w:type="spellStart"/>
      <w:r>
        <w:t>begeren</w:t>
      </w:r>
      <w:proofErr w:type="spellEnd"/>
      <w:r>
        <w:t xml:space="preserve"> deines </w:t>
      </w:r>
      <w:proofErr w:type="spellStart"/>
      <w:r>
        <w:t>nechsten</w:t>
      </w:r>
      <w:proofErr w:type="spellEnd"/>
      <w:r>
        <w:t xml:space="preserve"> </w:t>
      </w:r>
      <w:proofErr w:type="spellStart"/>
      <w:r>
        <w:t>hauß</w:t>
      </w:r>
      <w:proofErr w:type="spellEnd"/>
      <w:r>
        <w:t xml:space="preserve">/ du </w:t>
      </w:r>
      <w:proofErr w:type="spellStart"/>
      <w:r>
        <w:t>solt</w:t>
      </w:r>
      <w:proofErr w:type="spellEnd"/>
      <w:r>
        <w:t xml:space="preserve"> </w:t>
      </w:r>
      <w:proofErr w:type="spellStart"/>
      <w:r>
        <w:t>nit</w:t>
      </w:r>
      <w:proofErr w:type="spellEnd"/>
      <w:r>
        <w:t xml:space="preserve"> </w:t>
      </w:r>
      <w:proofErr w:type="spellStart"/>
      <w:r>
        <w:t>begeren</w:t>
      </w:r>
      <w:proofErr w:type="spellEnd"/>
      <w:r>
        <w:t xml:space="preserve"> deines </w:t>
      </w:r>
      <w:proofErr w:type="spellStart"/>
      <w:r>
        <w:t>nechsten</w:t>
      </w:r>
      <w:proofErr w:type="spellEnd"/>
      <w:r>
        <w:t xml:space="preserve"> </w:t>
      </w:r>
      <w:proofErr w:type="spellStart"/>
      <w:r>
        <w:t>weibs</w:t>
      </w:r>
      <w:proofErr w:type="spellEnd"/>
      <w:r>
        <w:t xml:space="preserve">/ </w:t>
      </w:r>
      <w:proofErr w:type="spellStart"/>
      <w:r>
        <w:t>knecht</w:t>
      </w:r>
      <w:proofErr w:type="spellEnd"/>
      <w:r>
        <w:t xml:space="preserve">/ </w:t>
      </w:r>
      <w:proofErr w:type="spellStart"/>
      <w:r>
        <w:t>magt</w:t>
      </w:r>
      <w:proofErr w:type="spellEnd"/>
      <w:r>
        <w:t xml:space="preserve">/ </w:t>
      </w:r>
      <w:proofErr w:type="spellStart"/>
      <w:r>
        <w:t>vych</w:t>
      </w:r>
      <w:proofErr w:type="spellEnd"/>
      <w:r>
        <w:t xml:space="preserve">/ oder alles </w:t>
      </w:r>
      <w:proofErr w:type="spellStart"/>
      <w:r>
        <w:t>waß</w:t>
      </w:r>
      <w:proofErr w:type="spellEnd"/>
      <w:r>
        <w:t xml:space="preserve"> dein </w:t>
      </w:r>
      <w:proofErr w:type="spellStart"/>
      <w:r>
        <w:t>nechster</w:t>
      </w:r>
      <w:proofErr w:type="spellEnd"/>
      <w:r>
        <w:t xml:space="preserve"> </w:t>
      </w:r>
      <w:proofErr w:type="spellStart"/>
      <w:r>
        <w:t>hatt</w:t>
      </w:r>
      <w:proofErr w:type="spellEnd"/>
      <w:r>
        <w:t xml:space="preserve">. </w:t>
      </w:r>
    </w:p>
    <w:p w14:paraId="02675E08" w14:textId="77777777" w:rsidR="00A97E96" w:rsidRDefault="00A97E96" w:rsidP="00A97E96">
      <w:pPr>
        <w:pStyle w:val="berschrift2"/>
      </w:pPr>
      <w:r>
        <w:t xml:space="preserve">Dieweil der Glaub ein </w:t>
      </w:r>
      <w:proofErr w:type="spellStart"/>
      <w:r>
        <w:t>anfang</w:t>
      </w:r>
      <w:proofErr w:type="spellEnd"/>
      <w:r>
        <w:t xml:space="preserve"> des </w:t>
      </w:r>
      <w:proofErr w:type="spellStart"/>
      <w:r>
        <w:t>heyls</w:t>
      </w:r>
      <w:proofErr w:type="spellEnd"/>
      <w:r>
        <w:t xml:space="preserve">/ </w:t>
      </w:r>
      <w:proofErr w:type="spellStart"/>
      <w:r>
        <w:t>vnd</w:t>
      </w:r>
      <w:proofErr w:type="spellEnd"/>
      <w:r>
        <w:t xml:space="preserve"> die </w:t>
      </w:r>
      <w:proofErr w:type="spellStart"/>
      <w:r>
        <w:t>thür</w:t>
      </w:r>
      <w:proofErr w:type="spellEnd"/>
      <w:r>
        <w:t xml:space="preserve"> ist zu der waren </w:t>
      </w:r>
      <w:proofErr w:type="spellStart"/>
      <w:r>
        <w:t>erkantnuß</w:t>
      </w:r>
      <w:proofErr w:type="spellEnd"/>
      <w:r>
        <w:t xml:space="preserve"> Gottes/ so ist das erst </w:t>
      </w:r>
      <w:proofErr w:type="spellStart"/>
      <w:r>
        <w:t>theil</w:t>
      </w:r>
      <w:proofErr w:type="spellEnd"/>
      <w:r>
        <w:t xml:space="preserve"> </w:t>
      </w:r>
      <w:proofErr w:type="spellStart"/>
      <w:r>
        <w:t>vnd</w:t>
      </w:r>
      <w:proofErr w:type="spellEnd"/>
      <w:r>
        <w:t xml:space="preserve"> fragstuck von </w:t>
      </w:r>
      <w:proofErr w:type="spellStart"/>
      <w:r>
        <w:t>Christenlichem</w:t>
      </w:r>
      <w:proofErr w:type="spellEnd"/>
      <w:r>
        <w:t xml:space="preserve"> glauben</w:t>
      </w:r>
    </w:p>
    <w:p w14:paraId="528F0CE8" w14:textId="77777777" w:rsidR="00A97E96" w:rsidRDefault="00A97E96" w:rsidP="00A97E96">
      <w:pPr>
        <w:pStyle w:val="StandardWeb"/>
      </w:pPr>
      <w:r>
        <w:t xml:space="preserve">Frag. </w:t>
      </w:r>
      <w:proofErr w:type="spellStart"/>
      <w:r>
        <w:t>MEin</w:t>
      </w:r>
      <w:proofErr w:type="spellEnd"/>
      <w:r>
        <w:t xml:space="preserve"> </w:t>
      </w:r>
      <w:proofErr w:type="spellStart"/>
      <w:r>
        <w:t>liebs</w:t>
      </w:r>
      <w:proofErr w:type="spellEnd"/>
      <w:r>
        <w:t xml:space="preserve"> </w:t>
      </w:r>
      <w:proofErr w:type="spellStart"/>
      <w:r>
        <w:t>kind</w:t>
      </w:r>
      <w:proofErr w:type="spellEnd"/>
      <w:r>
        <w:t xml:space="preserve"> sag an/ was glaubst du doch?</w:t>
      </w:r>
      <w:r>
        <w:br/>
        <w:t xml:space="preserve">Antwort. Ich glaub in einen Gott </w:t>
      </w:r>
      <w:proofErr w:type="spellStart"/>
      <w:r>
        <w:t>vatter</w:t>
      </w:r>
      <w:proofErr w:type="spellEnd"/>
      <w:r>
        <w:t xml:space="preserve"> den </w:t>
      </w:r>
      <w:proofErr w:type="spellStart"/>
      <w:r>
        <w:t>almechtigen</w:t>
      </w:r>
      <w:proofErr w:type="spellEnd"/>
      <w:r>
        <w:t xml:space="preserve">/ </w:t>
      </w:r>
      <w:proofErr w:type="spellStart"/>
      <w:r>
        <w:t>schöpffer</w:t>
      </w:r>
      <w:proofErr w:type="spellEnd"/>
      <w:r>
        <w:t xml:space="preserve"> </w:t>
      </w:r>
      <w:proofErr w:type="spellStart"/>
      <w:r>
        <w:t>himmels</w:t>
      </w:r>
      <w:proofErr w:type="spellEnd"/>
      <w:r>
        <w:t xml:space="preserve"> </w:t>
      </w:r>
      <w:proofErr w:type="spellStart"/>
      <w:r>
        <w:t>vnd</w:t>
      </w:r>
      <w:proofErr w:type="spellEnd"/>
      <w:r>
        <w:t xml:space="preserve"> der erden/ </w:t>
      </w:r>
      <w:proofErr w:type="spellStart"/>
      <w:r>
        <w:t>Vnd</w:t>
      </w:r>
      <w:proofErr w:type="spellEnd"/>
      <w:r>
        <w:t xml:space="preserve"> in Jesum Christum/ rc. </w:t>
      </w:r>
      <w:proofErr w:type="spellStart"/>
      <w:r>
        <w:t>garauß</w:t>
      </w:r>
      <w:proofErr w:type="spellEnd"/>
      <w:r>
        <w:t xml:space="preserve">. </w:t>
      </w:r>
    </w:p>
    <w:p w14:paraId="54EEFC5F" w14:textId="77777777" w:rsidR="00A97E96" w:rsidRDefault="00A97E96" w:rsidP="00A97E96">
      <w:pPr>
        <w:pStyle w:val="StandardWeb"/>
      </w:pPr>
      <w:r>
        <w:t xml:space="preserve">Frag. Welches ist das erst </w:t>
      </w:r>
      <w:proofErr w:type="spellStart"/>
      <w:r>
        <w:t>pünctlin</w:t>
      </w:r>
      <w:proofErr w:type="spellEnd"/>
      <w:r>
        <w:t>?</w:t>
      </w:r>
      <w:r>
        <w:br/>
        <w:t xml:space="preserve">Antwort. Ich glaub in Gott </w:t>
      </w:r>
      <w:proofErr w:type="spellStart"/>
      <w:r>
        <w:t>vatter</w:t>
      </w:r>
      <w:proofErr w:type="spellEnd"/>
      <w:r>
        <w:t xml:space="preserve"> den </w:t>
      </w:r>
      <w:proofErr w:type="spellStart"/>
      <w:r>
        <w:t>almechtigen</w:t>
      </w:r>
      <w:proofErr w:type="spellEnd"/>
      <w:r>
        <w:t xml:space="preserve">/ </w:t>
      </w:r>
      <w:proofErr w:type="spellStart"/>
      <w:r>
        <w:t>schöpffer</w:t>
      </w:r>
      <w:proofErr w:type="spellEnd"/>
      <w:r>
        <w:t xml:space="preserve"> </w:t>
      </w:r>
      <w:proofErr w:type="spellStart"/>
      <w:r>
        <w:t>himmels</w:t>
      </w:r>
      <w:proofErr w:type="spellEnd"/>
      <w:r>
        <w:t xml:space="preserve"> </w:t>
      </w:r>
      <w:proofErr w:type="spellStart"/>
      <w:r>
        <w:t>vnnd</w:t>
      </w:r>
      <w:proofErr w:type="spellEnd"/>
      <w:r>
        <w:t xml:space="preserve"> der erden. </w:t>
      </w:r>
    </w:p>
    <w:p w14:paraId="6F549C0E" w14:textId="77777777" w:rsidR="00A97E96" w:rsidRDefault="00A97E96" w:rsidP="00A97E96">
      <w:pPr>
        <w:pStyle w:val="StandardWeb"/>
      </w:pPr>
      <w:r>
        <w:t xml:space="preserve">Frag. </w:t>
      </w:r>
      <w:proofErr w:type="spellStart"/>
      <w:r>
        <w:t>Wa</w:t>
      </w:r>
      <w:proofErr w:type="spellEnd"/>
      <w:r>
        <w:t xml:space="preserve"> von lautet der selbig?</w:t>
      </w:r>
      <w:r>
        <w:br/>
        <w:t xml:space="preserve">Antwort. Von der </w:t>
      </w:r>
      <w:proofErr w:type="spellStart"/>
      <w:r>
        <w:t>erschöpffung</w:t>
      </w:r>
      <w:proofErr w:type="spellEnd"/>
      <w:r>
        <w:t xml:space="preserve">. </w:t>
      </w:r>
    </w:p>
    <w:p w14:paraId="1BF3B33C" w14:textId="77777777" w:rsidR="00A97E96" w:rsidRDefault="00A97E96" w:rsidP="00A97E96">
      <w:pPr>
        <w:pStyle w:val="StandardWeb"/>
      </w:pPr>
      <w:r>
        <w:t xml:space="preserve">Frag. Was bekennen wir </w:t>
      </w:r>
      <w:proofErr w:type="spellStart"/>
      <w:r>
        <w:t>mitt</w:t>
      </w:r>
      <w:proofErr w:type="spellEnd"/>
      <w:r>
        <w:t xml:space="preserve"> dem selbigen?</w:t>
      </w:r>
      <w:r>
        <w:br/>
        <w:t xml:space="preserve">Antwort. Wir bekennen daß der </w:t>
      </w:r>
      <w:proofErr w:type="spellStart"/>
      <w:r>
        <w:t>eintzig</w:t>
      </w:r>
      <w:proofErr w:type="spellEnd"/>
      <w:r>
        <w:t xml:space="preserve"> ewig </w:t>
      </w:r>
      <w:proofErr w:type="spellStart"/>
      <w:r>
        <w:t>vnd</w:t>
      </w:r>
      <w:proofErr w:type="spellEnd"/>
      <w:r>
        <w:t xml:space="preserve"> </w:t>
      </w:r>
      <w:proofErr w:type="spellStart"/>
      <w:r>
        <w:t>Almechtig</w:t>
      </w:r>
      <w:proofErr w:type="spellEnd"/>
      <w:r>
        <w:t xml:space="preserve"> Gott/ mit seiner </w:t>
      </w:r>
      <w:proofErr w:type="spellStart"/>
      <w:r>
        <w:t>Almechtigen</w:t>
      </w:r>
      <w:proofErr w:type="spellEnd"/>
      <w:r>
        <w:t xml:space="preserve"> </w:t>
      </w:r>
      <w:proofErr w:type="spellStart"/>
      <w:r>
        <w:t>krafft</w:t>
      </w:r>
      <w:proofErr w:type="spellEnd"/>
      <w:r>
        <w:t xml:space="preserve">/ alle </w:t>
      </w:r>
      <w:proofErr w:type="spellStart"/>
      <w:r>
        <w:t>geschöppfft</w:t>
      </w:r>
      <w:proofErr w:type="spellEnd"/>
      <w:r>
        <w:t xml:space="preserve"> im </w:t>
      </w:r>
      <w:proofErr w:type="spellStart"/>
      <w:r>
        <w:t>himmel</w:t>
      </w:r>
      <w:proofErr w:type="spellEnd"/>
      <w:r>
        <w:t xml:space="preserve"> </w:t>
      </w:r>
      <w:proofErr w:type="spellStart"/>
      <w:r>
        <w:t>vnd</w:t>
      </w:r>
      <w:proofErr w:type="spellEnd"/>
      <w:r>
        <w:t xml:space="preserve"> </w:t>
      </w:r>
      <w:proofErr w:type="spellStart"/>
      <w:r>
        <w:t>auff</w:t>
      </w:r>
      <w:proofErr w:type="spellEnd"/>
      <w:r>
        <w:t xml:space="preserve"> erden gemacht hat/ welche er auch ewiglich behaltet/ </w:t>
      </w:r>
      <w:proofErr w:type="spellStart"/>
      <w:r>
        <w:t>vnd</w:t>
      </w:r>
      <w:proofErr w:type="spellEnd"/>
      <w:r>
        <w:t xml:space="preserve"> beherrschet/ nach dem </w:t>
      </w:r>
      <w:proofErr w:type="spellStart"/>
      <w:r>
        <w:t>wolgefallen</w:t>
      </w:r>
      <w:proofErr w:type="spellEnd"/>
      <w:r>
        <w:t xml:space="preserve"> seines willens. </w:t>
      </w:r>
    </w:p>
    <w:p w14:paraId="6F2FB8DF" w14:textId="77777777" w:rsidR="00A97E96" w:rsidRDefault="00A97E96" w:rsidP="00A97E96">
      <w:pPr>
        <w:pStyle w:val="StandardWeb"/>
      </w:pPr>
      <w:r>
        <w:t xml:space="preserve">Frag. Welches ist der </w:t>
      </w:r>
      <w:proofErr w:type="spellStart"/>
      <w:r>
        <w:t>ander</w:t>
      </w:r>
      <w:proofErr w:type="spellEnd"/>
      <w:r>
        <w:t xml:space="preserve"> </w:t>
      </w:r>
      <w:proofErr w:type="spellStart"/>
      <w:r>
        <w:t>artickel</w:t>
      </w:r>
      <w:proofErr w:type="spellEnd"/>
      <w:r>
        <w:t>?</w:t>
      </w:r>
      <w:r>
        <w:br/>
        <w:t xml:space="preserve">Antwort. </w:t>
      </w:r>
      <w:proofErr w:type="spellStart"/>
      <w:r>
        <w:t>Vnd</w:t>
      </w:r>
      <w:proofErr w:type="spellEnd"/>
      <w:r>
        <w:t xml:space="preserve"> </w:t>
      </w:r>
      <w:proofErr w:type="spellStart"/>
      <w:r>
        <w:t>inn</w:t>
      </w:r>
      <w:proofErr w:type="spellEnd"/>
      <w:r>
        <w:t xml:space="preserve"> Jesum Christum seinen einigen Sun </w:t>
      </w:r>
      <w:proofErr w:type="spellStart"/>
      <w:r>
        <w:t>vnsern</w:t>
      </w:r>
      <w:proofErr w:type="spellEnd"/>
      <w:r>
        <w:t xml:space="preserve"> HERREN/ der </w:t>
      </w:r>
      <w:proofErr w:type="spellStart"/>
      <w:r>
        <w:t>entpfangen</w:t>
      </w:r>
      <w:proofErr w:type="spellEnd"/>
      <w:r>
        <w:t xml:space="preserve"> ist vom </w:t>
      </w:r>
      <w:proofErr w:type="spellStart"/>
      <w:r>
        <w:t>Heyligen</w:t>
      </w:r>
      <w:proofErr w:type="spellEnd"/>
      <w:r>
        <w:t xml:space="preserve"> </w:t>
      </w:r>
      <w:proofErr w:type="spellStart"/>
      <w:r>
        <w:t>geyst</w:t>
      </w:r>
      <w:proofErr w:type="spellEnd"/>
      <w:r>
        <w:t xml:space="preserve">/ geboren </w:t>
      </w:r>
      <w:proofErr w:type="spellStart"/>
      <w:r>
        <w:t>auß</w:t>
      </w:r>
      <w:proofErr w:type="spellEnd"/>
      <w:r>
        <w:t xml:space="preserve"> Maria der </w:t>
      </w:r>
      <w:proofErr w:type="spellStart"/>
      <w:r>
        <w:t>Jungfrauwen</w:t>
      </w:r>
      <w:proofErr w:type="spellEnd"/>
      <w:r>
        <w:t xml:space="preserve">/ rc. </w:t>
      </w:r>
    </w:p>
    <w:p w14:paraId="14D42612" w14:textId="77777777" w:rsidR="00A97E96" w:rsidRDefault="00A97E96" w:rsidP="00A97E96">
      <w:pPr>
        <w:pStyle w:val="StandardWeb"/>
      </w:pPr>
      <w:r>
        <w:t xml:space="preserve">Frag. </w:t>
      </w:r>
      <w:proofErr w:type="spellStart"/>
      <w:r>
        <w:t>Wa</w:t>
      </w:r>
      <w:proofErr w:type="spellEnd"/>
      <w:r>
        <w:t xml:space="preserve"> </w:t>
      </w:r>
      <w:proofErr w:type="spellStart"/>
      <w:r>
        <w:t>vonn</w:t>
      </w:r>
      <w:proofErr w:type="spellEnd"/>
      <w:r>
        <w:t xml:space="preserve"> </w:t>
      </w:r>
      <w:proofErr w:type="spellStart"/>
      <w:r>
        <w:t>lautett</w:t>
      </w:r>
      <w:proofErr w:type="spellEnd"/>
      <w:r>
        <w:t xml:space="preserve"> der </w:t>
      </w:r>
      <w:proofErr w:type="spellStart"/>
      <w:r>
        <w:t>ander</w:t>
      </w:r>
      <w:proofErr w:type="spellEnd"/>
      <w:r>
        <w:t xml:space="preserve"> </w:t>
      </w:r>
      <w:proofErr w:type="spellStart"/>
      <w:r>
        <w:t>punct</w:t>
      </w:r>
      <w:proofErr w:type="spellEnd"/>
      <w:r>
        <w:t>?</w:t>
      </w:r>
      <w:r>
        <w:br/>
        <w:t xml:space="preserve">Antwort. Von der Erlösung. </w:t>
      </w:r>
    </w:p>
    <w:p w14:paraId="29C5391D" w14:textId="77777777" w:rsidR="00A97E96" w:rsidRDefault="00A97E96" w:rsidP="00A97E96">
      <w:pPr>
        <w:pStyle w:val="StandardWeb"/>
      </w:pPr>
      <w:r>
        <w:t xml:space="preserve">Frag. Was bekennen wir </w:t>
      </w:r>
      <w:proofErr w:type="spellStart"/>
      <w:r>
        <w:t>mitt</w:t>
      </w:r>
      <w:proofErr w:type="spellEnd"/>
      <w:r>
        <w:t xml:space="preserve"> dem selbigen?</w:t>
      </w:r>
      <w:r>
        <w:br/>
        <w:t xml:space="preserve">Antwort. Wir bekennen </w:t>
      </w:r>
      <w:proofErr w:type="spellStart"/>
      <w:r>
        <w:t>vnns</w:t>
      </w:r>
      <w:proofErr w:type="spellEnd"/>
      <w:r>
        <w:t xml:space="preserve"> </w:t>
      </w:r>
      <w:proofErr w:type="spellStart"/>
      <w:r>
        <w:t>vngehorsame</w:t>
      </w:r>
      <w:proofErr w:type="spellEnd"/>
      <w:r>
        <w:t xml:space="preserve"> </w:t>
      </w:r>
      <w:proofErr w:type="spellStart"/>
      <w:r>
        <w:t>vnnd</w:t>
      </w:r>
      <w:proofErr w:type="spellEnd"/>
      <w:r>
        <w:t xml:space="preserve"> </w:t>
      </w:r>
      <w:proofErr w:type="spellStart"/>
      <w:r>
        <w:t>verdampte</w:t>
      </w:r>
      <w:proofErr w:type="spellEnd"/>
      <w:r>
        <w:t xml:space="preserve"> </w:t>
      </w:r>
      <w:proofErr w:type="spellStart"/>
      <w:r>
        <w:t>geschöpfft</w:t>
      </w:r>
      <w:proofErr w:type="spellEnd"/>
      <w:r>
        <w:t xml:space="preserve"> Gottes gewesen sein/ </w:t>
      </w:r>
      <w:proofErr w:type="spellStart"/>
      <w:r>
        <w:t>vnd</w:t>
      </w:r>
      <w:proofErr w:type="spellEnd"/>
      <w:r>
        <w:t xml:space="preserve"> daß Gott </w:t>
      </w:r>
      <w:proofErr w:type="spellStart"/>
      <w:r>
        <w:t>darumb</w:t>
      </w:r>
      <w:proofErr w:type="spellEnd"/>
      <w:r>
        <w:t xml:space="preserve"> Jesum Christum/ waren Gott </w:t>
      </w:r>
      <w:proofErr w:type="spellStart"/>
      <w:r>
        <w:t>vnnd</w:t>
      </w:r>
      <w:proofErr w:type="spellEnd"/>
      <w:r>
        <w:t xml:space="preserve"> </w:t>
      </w:r>
      <w:proofErr w:type="spellStart"/>
      <w:r>
        <w:t>menschen</w:t>
      </w:r>
      <w:proofErr w:type="spellEnd"/>
      <w:r>
        <w:t xml:space="preserve">/ von </w:t>
      </w:r>
      <w:proofErr w:type="spellStart"/>
      <w:r>
        <w:t>himmel</w:t>
      </w:r>
      <w:proofErr w:type="spellEnd"/>
      <w:r>
        <w:t xml:space="preserve"> herab geschickt </w:t>
      </w:r>
      <w:proofErr w:type="spellStart"/>
      <w:r>
        <w:t>hatt</w:t>
      </w:r>
      <w:proofErr w:type="spellEnd"/>
      <w:r>
        <w:t xml:space="preserve">/ </w:t>
      </w:r>
      <w:proofErr w:type="spellStart"/>
      <w:r>
        <w:t>vnd</w:t>
      </w:r>
      <w:proofErr w:type="spellEnd"/>
      <w:r>
        <w:t xml:space="preserve"> von der reinen </w:t>
      </w:r>
      <w:proofErr w:type="spellStart"/>
      <w:r>
        <w:t>Jungfrauwen</w:t>
      </w:r>
      <w:proofErr w:type="spellEnd"/>
      <w:r>
        <w:t xml:space="preserve"> Maria lassen geboren werden/ daß er </w:t>
      </w:r>
      <w:proofErr w:type="spellStart"/>
      <w:r>
        <w:t>mitt</w:t>
      </w:r>
      <w:proofErr w:type="spellEnd"/>
      <w:r>
        <w:t xml:space="preserve"> seinem </w:t>
      </w:r>
      <w:proofErr w:type="spellStart"/>
      <w:r>
        <w:t>heyligen</w:t>
      </w:r>
      <w:proofErr w:type="spellEnd"/>
      <w:r>
        <w:t xml:space="preserve"> </w:t>
      </w:r>
      <w:proofErr w:type="spellStart"/>
      <w:r>
        <w:t>blut</w:t>
      </w:r>
      <w:proofErr w:type="spellEnd"/>
      <w:r>
        <w:t xml:space="preserve"> </w:t>
      </w:r>
      <w:proofErr w:type="spellStart"/>
      <w:r>
        <w:t>vns</w:t>
      </w:r>
      <w:proofErr w:type="spellEnd"/>
      <w:r>
        <w:t xml:space="preserve"> reiniget/ </w:t>
      </w:r>
      <w:proofErr w:type="spellStart"/>
      <w:r>
        <w:t>vnnd</w:t>
      </w:r>
      <w:proofErr w:type="spellEnd"/>
      <w:r>
        <w:t xml:space="preserve"> mit seinem </w:t>
      </w:r>
      <w:proofErr w:type="spellStart"/>
      <w:r>
        <w:t>vnschuldigen</w:t>
      </w:r>
      <w:proofErr w:type="spellEnd"/>
      <w:r>
        <w:t xml:space="preserve"> todt </w:t>
      </w:r>
      <w:proofErr w:type="spellStart"/>
      <w:r>
        <w:t>vns</w:t>
      </w:r>
      <w:proofErr w:type="spellEnd"/>
      <w:r>
        <w:t xml:space="preserve"> </w:t>
      </w:r>
      <w:proofErr w:type="spellStart"/>
      <w:r>
        <w:t>dz</w:t>
      </w:r>
      <w:proofErr w:type="spellEnd"/>
      <w:r>
        <w:t xml:space="preserve"> ewig leben </w:t>
      </w:r>
      <w:proofErr w:type="spellStart"/>
      <w:r>
        <w:t>schanckte</w:t>
      </w:r>
      <w:proofErr w:type="spellEnd"/>
      <w:r>
        <w:t xml:space="preserve">/ auch </w:t>
      </w:r>
      <w:proofErr w:type="spellStart"/>
      <w:r>
        <w:t>mitt</w:t>
      </w:r>
      <w:proofErr w:type="spellEnd"/>
      <w:r>
        <w:t xml:space="preserve"> seiner </w:t>
      </w:r>
      <w:proofErr w:type="spellStart"/>
      <w:r>
        <w:t>aufferstehung</w:t>
      </w:r>
      <w:proofErr w:type="spellEnd"/>
      <w:r>
        <w:t xml:space="preserve"> </w:t>
      </w:r>
      <w:proofErr w:type="spellStart"/>
      <w:r>
        <w:t>vnns</w:t>
      </w:r>
      <w:proofErr w:type="spellEnd"/>
      <w:r>
        <w:t xml:space="preserve"> rechtfertiget/ </w:t>
      </w:r>
      <w:proofErr w:type="spellStart"/>
      <w:r>
        <w:t>vnd</w:t>
      </w:r>
      <w:proofErr w:type="spellEnd"/>
      <w:r>
        <w:t xml:space="preserve"> jetzund sitzend bey Gott/ </w:t>
      </w:r>
      <w:proofErr w:type="spellStart"/>
      <w:r>
        <w:t>vns</w:t>
      </w:r>
      <w:proofErr w:type="spellEnd"/>
      <w:r>
        <w:t xml:space="preserve"> </w:t>
      </w:r>
      <w:proofErr w:type="spellStart"/>
      <w:r>
        <w:t>fürspreche</w:t>
      </w:r>
      <w:proofErr w:type="spellEnd"/>
      <w:r>
        <w:t xml:space="preserve">/ </w:t>
      </w:r>
      <w:proofErr w:type="spellStart"/>
      <w:r>
        <w:t>vnd</w:t>
      </w:r>
      <w:proofErr w:type="spellEnd"/>
      <w:r>
        <w:t xml:space="preserve"> </w:t>
      </w:r>
      <w:proofErr w:type="spellStart"/>
      <w:r>
        <w:t>vnser</w:t>
      </w:r>
      <w:proofErr w:type="spellEnd"/>
      <w:r>
        <w:t xml:space="preserve"> </w:t>
      </w:r>
      <w:proofErr w:type="spellStart"/>
      <w:r>
        <w:t>mitler</w:t>
      </w:r>
      <w:proofErr w:type="spellEnd"/>
      <w:r>
        <w:t xml:space="preserve"> </w:t>
      </w:r>
      <w:proofErr w:type="spellStart"/>
      <w:r>
        <w:t>were</w:t>
      </w:r>
      <w:proofErr w:type="spellEnd"/>
      <w:r>
        <w:t xml:space="preserve">/ </w:t>
      </w:r>
      <w:proofErr w:type="spellStart"/>
      <w:r>
        <w:t>biß</w:t>
      </w:r>
      <w:proofErr w:type="spellEnd"/>
      <w:r>
        <w:t xml:space="preserve"> an der </w:t>
      </w:r>
      <w:proofErr w:type="spellStart"/>
      <w:r>
        <w:t>welt</w:t>
      </w:r>
      <w:proofErr w:type="spellEnd"/>
      <w:r>
        <w:t xml:space="preserve"> end/ da er ein </w:t>
      </w:r>
      <w:proofErr w:type="spellStart"/>
      <w:r>
        <w:t>richter</w:t>
      </w:r>
      <w:proofErr w:type="spellEnd"/>
      <w:r>
        <w:t xml:space="preserve"> </w:t>
      </w:r>
      <w:proofErr w:type="spellStart"/>
      <w:r>
        <w:t>wirt</w:t>
      </w:r>
      <w:proofErr w:type="spellEnd"/>
      <w:r>
        <w:t xml:space="preserve"> sein der gerechten </w:t>
      </w:r>
      <w:proofErr w:type="spellStart"/>
      <w:r>
        <w:t>vnd</w:t>
      </w:r>
      <w:proofErr w:type="spellEnd"/>
      <w:r>
        <w:t xml:space="preserve"> </w:t>
      </w:r>
      <w:proofErr w:type="spellStart"/>
      <w:r>
        <w:t>vngerechten</w:t>
      </w:r>
      <w:proofErr w:type="spellEnd"/>
      <w:r>
        <w:t xml:space="preserve">. </w:t>
      </w:r>
    </w:p>
    <w:p w14:paraId="0E2CC656" w14:textId="77777777" w:rsidR="00A97E96" w:rsidRDefault="00A97E96" w:rsidP="00A97E96">
      <w:pPr>
        <w:pStyle w:val="StandardWeb"/>
      </w:pPr>
      <w:r>
        <w:t xml:space="preserve">Frag. Welches ist der dritt </w:t>
      </w:r>
      <w:proofErr w:type="spellStart"/>
      <w:r>
        <w:t>punct</w:t>
      </w:r>
      <w:proofErr w:type="spellEnd"/>
      <w:r>
        <w:t>?</w:t>
      </w:r>
      <w:r>
        <w:br/>
        <w:t xml:space="preserve">Antwort. Ich glaub in den </w:t>
      </w:r>
      <w:proofErr w:type="spellStart"/>
      <w:r>
        <w:t>heyligen</w:t>
      </w:r>
      <w:proofErr w:type="spellEnd"/>
      <w:r>
        <w:t xml:space="preserve"> geist/ ein </w:t>
      </w:r>
      <w:proofErr w:type="spellStart"/>
      <w:r>
        <w:t>heylige</w:t>
      </w:r>
      <w:proofErr w:type="spellEnd"/>
      <w:r>
        <w:t xml:space="preserve">/ rc. </w:t>
      </w:r>
    </w:p>
    <w:p w14:paraId="66C17894" w14:textId="77777777" w:rsidR="00A97E96" w:rsidRDefault="00A97E96" w:rsidP="00A97E96">
      <w:pPr>
        <w:pStyle w:val="StandardWeb"/>
      </w:pPr>
      <w:r>
        <w:t xml:space="preserve">Frag. </w:t>
      </w:r>
      <w:proofErr w:type="spellStart"/>
      <w:r>
        <w:t>Wa</w:t>
      </w:r>
      <w:proofErr w:type="spellEnd"/>
      <w:r>
        <w:t xml:space="preserve"> von lautet der dritt </w:t>
      </w:r>
      <w:proofErr w:type="spellStart"/>
      <w:r>
        <w:t>punct</w:t>
      </w:r>
      <w:proofErr w:type="spellEnd"/>
      <w:r>
        <w:t>?</w:t>
      </w:r>
      <w:r>
        <w:br/>
        <w:t xml:space="preserve">Antwort. Von der </w:t>
      </w:r>
      <w:proofErr w:type="spellStart"/>
      <w:r>
        <w:t>krafft</w:t>
      </w:r>
      <w:proofErr w:type="spellEnd"/>
      <w:r>
        <w:t xml:space="preserve"> des </w:t>
      </w:r>
      <w:proofErr w:type="spellStart"/>
      <w:r>
        <w:t>heyligen</w:t>
      </w:r>
      <w:proofErr w:type="spellEnd"/>
      <w:r>
        <w:t xml:space="preserve"> </w:t>
      </w:r>
      <w:proofErr w:type="spellStart"/>
      <w:r>
        <w:t>geists</w:t>
      </w:r>
      <w:proofErr w:type="spellEnd"/>
      <w:r>
        <w:t xml:space="preserve"> </w:t>
      </w:r>
      <w:proofErr w:type="spellStart"/>
      <w:r>
        <w:t>vnd</w:t>
      </w:r>
      <w:proofErr w:type="spellEnd"/>
      <w:r>
        <w:t xml:space="preserve"> seiner </w:t>
      </w:r>
      <w:proofErr w:type="spellStart"/>
      <w:r>
        <w:t>heyligmachung</w:t>
      </w:r>
      <w:proofErr w:type="spellEnd"/>
      <w:r>
        <w:t xml:space="preserve">. </w:t>
      </w:r>
    </w:p>
    <w:p w14:paraId="273BAD78" w14:textId="77777777" w:rsidR="00A97E96" w:rsidRDefault="00A97E96" w:rsidP="00A97E96">
      <w:pPr>
        <w:pStyle w:val="StandardWeb"/>
      </w:pPr>
      <w:r>
        <w:t xml:space="preserve">Frag. </w:t>
      </w:r>
      <w:proofErr w:type="spellStart"/>
      <w:r>
        <w:t>Vnd</w:t>
      </w:r>
      <w:proofErr w:type="spellEnd"/>
      <w:r>
        <w:t xml:space="preserve"> was bekennen wir mit dem selbigen?</w:t>
      </w:r>
      <w:r>
        <w:br/>
        <w:t xml:space="preserve">Antwort. Wir bekennen/ daß Christus die </w:t>
      </w:r>
      <w:proofErr w:type="spellStart"/>
      <w:r>
        <w:t>salbung</w:t>
      </w:r>
      <w:proofErr w:type="spellEnd"/>
      <w:r>
        <w:t xml:space="preserve">/ </w:t>
      </w:r>
      <w:proofErr w:type="spellStart"/>
      <w:r>
        <w:t>vnd</w:t>
      </w:r>
      <w:proofErr w:type="spellEnd"/>
      <w:r>
        <w:t xml:space="preserve"> </w:t>
      </w:r>
      <w:proofErr w:type="spellStart"/>
      <w:r>
        <w:t>innerung</w:t>
      </w:r>
      <w:proofErr w:type="spellEnd"/>
      <w:r>
        <w:t xml:space="preserve"> Gott des </w:t>
      </w:r>
      <w:proofErr w:type="spellStart"/>
      <w:r>
        <w:t>heyligen</w:t>
      </w:r>
      <w:proofErr w:type="spellEnd"/>
      <w:r>
        <w:t xml:space="preserve"> </w:t>
      </w:r>
      <w:proofErr w:type="spellStart"/>
      <w:r>
        <w:t>geists</w:t>
      </w:r>
      <w:proofErr w:type="spellEnd"/>
      <w:r>
        <w:t xml:space="preserve">/ den </w:t>
      </w:r>
      <w:proofErr w:type="spellStart"/>
      <w:r>
        <w:t>kinderen</w:t>
      </w:r>
      <w:proofErr w:type="spellEnd"/>
      <w:r>
        <w:t xml:space="preserve"> Gottes versprochen/ so in der </w:t>
      </w:r>
      <w:proofErr w:type="spellStart"/>
      <w:r>
        <w:t>Christenlichen</w:t>
      </w:r>
      <w:proofErr w:type="spellEnd"/>
      <w:r>
        <w:t xml:space="preserve"> </w:t>
      </w:r>
      <w:proofErr w:type="spellStart"/>
      <w:r>
        <w:t>gemeindt</w:t>
      </w:r>
      <w:proofErr w:type="spellEnd"/>
      <w:r>
        <w:t xml:space="preserve"> </w:t>
      </w:r>
      <w:proofErr w:type="spellStart"/>
      <w:r>
        <w:t>versamlet</w:t>
      </w:r>
      <w:proofErr w:type="spellEnd"/>
      <w:r>
        <w:t xml:space="preserve"> </w:t>
      </w:r>
      <w:proofErr w:type="spellStart"/>
      <w:r>
        <w:t>seind</w:t>
      </w:r>
      <w:proofErr w:type="spellEnd"/>
      <w:r>
        <w:t xml:space="preserve">/ denen er auch </w:t>
      </w:r>
      <w:proofErr w:type="spellStart"/>
      <w:r>
        <w:t>verzeyhung</w:t>
      </w:r>
      <w:proofErr w:type="spellEnd"/>
      <w:r>
        <w:t xml:space="preserve"> der </w:t>
      </w:r>
      <w:proofErr w:type="spellStart"/>
      <w:r>
        <w:t>sünden</w:t>
      </w:r>
      <w:proofErr w:type="spellEnd"/>
      <w:r>
        <w:t xml:space="preserve">/ so glauben </w:t>
      </w:r>
      <w:proofErr w:type="spellStart"/>
      <w:r>
        <w:t>vnnd</w:t>
      </w:r>
      <w:proofErr w:type="spellEnd"/>
      <w:r>
        <w:t xml:space="preserve"> sich bessern/ durch den </w:t>
      </w:r>
      <w:proofErr w:type="spellStart"/>
      <w:r>
        <w:t>heyligen</w:t>
      </w:r>
      <w:proofErr w:type="spellEnd"/>
      <w:r>
        <w:t xml:space="preserve"> </w:t>
      </w:r>
      <w:proofErr w:type="spellStart"/>
      <w:r>
        <w:t>Tauff</w:t>
      </w:r>
      <w:proofErr w:type="spellEnd"/>
      <w:r>
        <w:t xml:space="preserve">/ </w:t>
      </w:r>
      <w:proofErr w:type="spellStart"/>
      <w:r>
        <w:t>vnnd</w:t>
      </w:r>
      <w:proofErr w:type="spellEnd"/>
      <w:r>
        <w:t xml:space="preserve"> das Nachtmall/ </w:t>
      </w:r>
      <w:proofErr w:type="spellStart"/>
      <w:r>
        <w:t>vnnd</w:t>
      </w:r>
      <w:proofErr w:type="spellEnd"/>
      <w:r>
        <w:t xml:space="preserve"> durch das Wort Gottes verspricht </w:t>
      </w:r>
      <w:proofErr w:type="spellStart"/>
      <w:r>
        <w:t>vnnd</w:t>
      </w:r>
      <w:proofErr w:type="spellEnd"/>
      <w:r>
        <w:t xml:space="preserve"> </w:t>
      </w:r>
      <w:proofErr w:type="spellStart"/>
      <w:r>
        <w:t>erinneret</w:t>
      </w:r>
      <w:proofErr w:type="spellEnd"/>
      <w:r>
        <w:t xml:space="preserve">/ </w:t>
      </w:r>
      <w:proofErr w:type="spellStart"/>
      <w:r>
        <w:t>vnnd</w:t>
      </w:r>
      <w:proofErr w:type="spellEnd"/>
      <w:r>
        <w:t xml:space="preserve"> leeret sie auch die </w:t>
      </w:r>
      <w:proofErr w:type="spellStart"/>
      <w:r>
        <w:t>ware</w:t>
      </w:r>
      <w:proofErr w:type="spellEnd"/>
      <w:r>
        <w:t xml:space="preserve"> </w:t>
      </w:r>
      <w:proofErr w:type="spellStart"/>
      <w:r>
        <w:t>aufferstehung</w:t>
      </w:r>
      <w:proofErr w:type="spellEnd"/>
      <w:r>
        <w:t xml:space="preserve"> </w:t>
      </w:r>
      <w:proofErr w:type="spellStart"/>
      <w:r>
        <w:t>dises</w:t>
      </w:r>
      <w:proofErr w:type="spellEnd"/>
      <w:r>
        <w:t xml:space="preserve"> </w:t>
      </w:r>
      <w:proofErr w:type="spellStart"/>
      <w:r>
        <w:t>fleischs</w:t>
      </w:r>
      <w:proofErr w:type="spellEnd"/>
      <w:r>
        <w:t xml:space="preserve">/ </w:t>
      </w:r>
      <w:proofErr w:type="spellStart"/>
      <w:r>
        <w:t>vnnd</w:t>
      </w:r>
      <w:proofErr w:type="spellEnd"/>
      <w:r>
        <w:t xml:space="preserve"> das die Gläubigen ewig </w:t>
      </w:r>
      <w:proofErr w:type="spellStart"/>
      <w:r>
        <w:t>mitt</w:t>
      </w:r>
      <w:proofErr w:type="spellEnd"/>
      <w:r>
        <w:t xml:space="preserve"> Christo leben/ die </w:t>
      </w:r>
      <w:proofErr w:type="spellStart"/>
      <w:r>
        <w:t>vngläubigen</w:t>
      </w:r>
      <w:proofErr w:type="spellEnd"/>
      <w:r>
        <w:t xml:space="preserve"> aber/ </w:t>
      </w:r>
      <w:proofErr w:type="spellStart"/>
      <w:r>
        <w:t>mitt</w:t>
      </w:r>
      <w:proofErr w:type="spellEnd"/>
      <w:r>
        <w:t xml:space="preserve"> dem ewigen </w:t>
      </w:r>
      <w:proofErr w:type="spellStart"/>
      <w:r>
        <w:t>zorn</w:t>
      </w:r>
      <w:proofErr w:type="spellEnd"/>
      <w:r>
        <w:t xml:space="preserve"> Gottes überschüttet werden. </w:t>
      </w:r>
    </w:p>
    <w:p w14:paraId="377A970E" w14:textId="77777777" w:rsidR="00A97E96" w:rsidRDefault="00A97E96" w:rsidP="00A97E96">
      <w:pPr>
        <w:pStyle w:val="StandardWeb"/>
      </w:pPr>
      <w:r>
        <w:t xml:space="preserve">Frag. Was nutz bringt dir </w:t>
      </w:r>
      <w:proofErr w:type="spellStart"/>
      <w:r>
        <w:t>diser</w:t>
      </w:r>
      <w:proofErr w:type="spellEnd"/>
      <w:r>
        <w:t xml:space="preserve"> glaub?</w:t>
      </w:r>
      <w:r>
        <w:br/>
        <w:t xml:space="preserve">Antwort. </w:t>
      </w:r>
      <w:proofErr w:type="spellStart"/>
      <w:r>
        <w:t>Disen</w:t>
      </w:r>
      <w:proofErr w:type="spellEnd"/>
      <w:r>
        <w:t xml:space="preserve"> nutz bringt er mir/ daß ich durch den glauben/ von wegen Jesu Christi/ für Gottes </w:t>
      </w:r>
      <w:proofErr w:type="spellStart"/>
      <w:r>
        <w:t>gericht</w:t>
      </w:r>
      <w:proofErr w:type="spellEnd"/>
      <w:r>
        <w:t xml:space="preserve"> </w:t>
      </w:r>
      <w:proofErr w:type="spellStart"/>
      <w:r>
        <w:t>frumm</w:t>
      </w:r>
      <w:proofErr w:type="spellEnd"/>
      <w:r>
        <w:t xml:space="preserve"> </w:t>
      </w:r>
      <w:proofErr w:type="spellStart"/>
      <w:r>
        <w:t>vnd</w:t>
      </w:r>
      <w:proofErr w:type="spellEnd"/>
      <w:r>
        <w:t xml:space="preserve"> gerecht geurteilt/ </w:t>
      </w:r>
      <w:proofErr w:type="spellStart"/>
      <w:r>
        <w:t>vnd</w:t>
      </w:r>
      <w:proofErr w:type="spellEnd"/>
      <w:r>
        <w:t xml:space="preserve"> </w:t>
      </w:r>
      <w:proofErr w:type="spellStart"/>
      <w:r>
        <w:t>mitt</w:t>
      </w:r>
      <w:proofErr w:type="spellEnd"/>
      <w:r>
        <w:t xml:space="preserve"> dem </w:t>
      </w:r>
      <w:proofErr w:type="spellStart"/>
      <w:r>
        <w:t>heyligen</w:t>
      </w:r>
      <w:proofErr w:type="spellEnd"/>
      <w:r>
        <w:t xml:space="preserve"> geist </w:t>
      </w:r>
      <w:proofErr w:type="spellStart"/>
      <w:r>
        <w:t>begabtwürd</w:t>
      </w:r>
      <w:proofErr w:type="spellEnd"/>
      <w:r>
        <w:t xml:space="preserve">/ daß ich zu Gott bitten </w:t>
      </w:r>
      <w:proofErr w:type="spellStart"/>
      <w:r>
        <w:t>darff</w:t>
      </w:r>
      <w:proofErr w:type="spellEnd"/>
      <w:r>
        <w:t xml:space="preserve">/ </w:t>
      </w:r>
      <w:proofErr w:type="spellStart"/>
      <w:r>
        <w:t>vnd</w:t>
      </w:r>
      <w:proofErr w:type="spellEnd"/>
      <w:r>
        <w:t xml:space="preserve"> </w:t>
      </w:r>
      <w:proofErr w:type="spellStart"/>
      <w:r>
        <w:t>jn</w:t>
      </w:r>
      <w:proofErr w:type="spellEnd"/>
      <w:r>
        <w:t xml:space="preserve"> als ein </w:t>
      </w:r>
      <w:proofErr w:type="spellStart"/>
      <w:r>
        <w:t>vatter</w:t>
      </w:r>
      <w:proofErr w:type="spellEnd"/>
      <w:r>
        <w:t xml:space="preserve"> </w:t>
      </w:r>
      <w:proofErr w:type="spellStart"/>
      <w:r>
        <w:t>anruffen</w:t>
      </w:r>
      <w:proofErr w:type="spellEnd"/>
      <w:r>
        <w:t xml:space="preserve">/ </w:t>
      </w:r>
      <w:proofErr w:type="spellStart"/>
      <w:r>
        <w:t>vnd</w:t>
      </w:r>
      <w:proofErr w:type="spellEnd"/>
      <w:r>
        <w:t xml:space="preserve"> mein leben nach </w:t>
      </w:r>
      <w:proofErr w:type="spellStart"/>
      <w:r>
        <w:t>synen</w:t>
      </w:r>
      <w:proofErr w:type="spellEnd"/>
      <w:r>
        <w:t xml:space="preserve"> </w:t>
      </w:r>
      <w:proofErr w:type="spellStart"/>
      <w:r>
        <w:t>gebotten</w:t>
      </w:r>
      <w:proofErr w:type="spellEnd"/>
      <w:r>
        <w:t xml:space="preserve"> anrichten/ </w:t>
      </w:r>
      <w:proofErr w:type="spellStart"/>
      <w:r>
        <w:t>vnnd</w:t>
      </w:r>
      <w:proofErr w:type="spellEnd"/>
      <w:r>
        <w:t xml:space="preserve"> </w:t>
      </w:r>
      <w:proofErr w:type="spellStart"/>
      <w:r>
        <w:t>gutte</w:t>
      </w:r>
      <w:proofErr w:type="spellEnd"/>
      <w:r>
        <w:t xml:space="preserve"> </w:t>
      </w:r>
      <w:proofErr w:type="spellStart"/>
      <w:r>
        <w:t>werck</w:t>
      </w:r>
      <w:proofErr w:type="spellEnd"/>
      <w:r>
        <w:t xml:space="preserve"> thun möge. </w:t>
      </w:r>
    </w:p>
    <w:p w14:paraId="7501D258" w14:textId="77777777" w:rsidR="00A97E96" w:rsidRDefault="00A97E96" w:rsidP="00A97E96">
      <w:pPr>
        <w:pStyle w:val="berschrift2"/>
      </w:pPr>
      <w:r>
        <w:t xml:space="preserve">Das ander teil - Vom </w:t>
      </w:r>
      <w:proofErr w:type="spellStart"/>
      <w:r>
        <w:t>gebett</w:t>
      </w:r>
      <w:proofErr w:type="spellEnd"/>
      <w:r>
        <w:t xml:space="preserve"> Christi.</w:t>
      </w:r>
    </w:p>
    <w:p w14:paraId="61EF6723" w14:textId="77777777" w:rsidR="00A97E96" w:rsidRDefault="00A97E96" w:rsidP="00A97E96">
      <w:pPr>
        <w:pStyle w:val="StandardWeb"/>
      </w:pPr>
      <w:r>
        <w:t xml:space="preserve">Frag. Wie bettet man, liebes </w:t>
      </w:r>
      <w:proofErr w:type="spellStart"/>
      <w:r>
        <w:t>kindt</w:t>
      </w:r>
      <w:proofErr w:type="spellEnd"/>
      <w:r>
        <w:t>?</w:t>
      </w:r>
      <w:r>
        <w:br/>
        <w:t xml:space="preserve">Antwort. Wie </w:t>
      </w:r>
      <w:proofErr w:type="spellStart"/>
      <w:r>
        <w:t>vns</w:t>
      </w:r>
      <w:proofErr w:type="spellEnd"/>
      <w:r>
        <w:t xml:space="preserve"> </w:t>
      </w:r>
      <w:proofErr w:type="spellStart"/>
      <w:r>
        <w:t>vnser</w:t>
      </w:r>
      <w:proofErr w:type="spellEnd"/>
      <w:r>
        <w:t xml:space="preserve"> HERR Jesus Christus </w:t>
      </w:r>
      <w:proofErr w:type="spellStart"/>
      <w:r>
        <w:t>gelernet</w:t>
      </w:r>
      <w:proofErr w:type="spellEnd"/>
      <w:r>
        <w:t xml:space="preserve"> </w:t>
      </w:r>
      <w:proofErr w:type="spellStart"/>
      <w:r>
        <w:t>hatt</w:t>
      </w:r>
      <w:proofErr w:type="spellEnd"/>
      <w:r>
        <w:t xml:space="preserve">/ Vatter </w:t>
      </w:r>
      <w:proofErr w:type="spellStart"/>
      <w:r>
        <w:t>vnser</w:t>
      </w:r>
      <w:proofErr w:type="spellEnd"/>
      <w:r>
        <w:t xml:space="preserve"> der du bist in den </w:t>
      </w:r>
      <w:proofErr w:type="spellStart"/>
      <w:r>
        <w:t>himmlen</w:t>
      </w:r>
      <w:proofErr w:type="spellEnd"/>
      <w:r>
        <w:t xml:space="preserve">/ rc. </w:t>
      </w:r>
    </w:p>
    <w:p w14:paraId="38549C95" w14:textId="77777777" w:rsidR="00A97E96" w:rsidRDefault="00A97E96" w:rsidP="00A97E96">
      <w:pPr>
        <w:pStyle w:val="StandardWeb"/>
      </w:pPr>
      <w:r>
        <w:t xml:space="preserve">Frag. </w:t>
      </w:r>
      <w:proofErr w:type="spellStart"/>
      <w:r>
        <w:t>Warumb</w:t>
      </w:r>
      <w:proofErr w:type="spellEnd"/>
      <w:r>
        <w:t xml:space="preserve"> </w:t>
      </w:r>
      <w:proofErr w:type="spellStart"/>
      <w:r>
        <w:t>spristu</w:t>
      </w:r>
      <w:proofErr w:type="spellEnd"/>
      <w:r>
        <w:t xml:space="preserve"> Vatter?</w:t>
      </w:r>
      <w:r>
        <w:br/>
        <w:t xml:space="preserve">Antwort. </w:t>
      </w:r>
      <w:proofErr w:type="spellStart"/>
      <w:r>
        <w:t>Darumb</w:t>
      </w:r>
      <w:proofErr w:type="spellEnd"/>
      <w:r>
        <w:t xml:space="preserve"> daß er allein ein </w:t>
      </w:r>
      <w:proofErr w:type="spellStart"/>
      <w:r>
        <w:t>getreüwer</w:t>
      </w:r>
      <w:proofErr w:type="spellEnd"/>
      <w:r>
        <w:t xml:space="preserve"> </w:t>
      </w:r>
      <w:proofErr w:type="spellStart"/>
      <w:r>
        <w:t>vatter</w:t>
      </w:r>
      <w:proofErr w:type="spellEnd"/>
      <w:r>
        <w:t xml:space="preserve">/ allein </w:t>
      </w:r>
      <w:proofErr w:type="spellStart"/>
      <w:r>
        <w:t>gnedig</w:t>
      </w:r>
      <w:proofErr w:type="spellEnd"/>
      <w:r>
        <w:t xml:space="preserve"> ist/ </w:t>
      </w:r>
      <w:proofErr w:type="spellStart"/>
      <w:r>
        <w:t>vnd</w:t>
      </w:r>
      <w:proofErr w:type="spellEnd"/>
      <w:r>
        <w:t xml:space="preserve"> will daß wir seine </w:t>
      </w:r>
      <w:proofErr w:type="spellStart"/>
      <w:r>
        <w:t>kinder</w:t>
      </w:r>
      <w:proofErr w:type="spellEnd"/>
      <w:r>
        <w:t xml:space="preserve"> seyen. </w:t>
      </w:r>
    </w:p>
    <w:p w14:paraId="2107C511" w14:textId="77777777" w:rsidR="00A97E96" w:rsidRDefault="00A97E96" w:rsidP="00A97E96">
      <w:pPr>
        <w:pStyle w:val="StandardWeb"/>
      </w:pPr>
      <w:r>
        <w:t xml:space="preserve">Frag. Was </w:t>
      </w:r>
      <w:proofErr w:type="spellStart"/>
      <w:r>
        <w:t>bedeüt</w:t>
      </w:r>
      <w:proofErr w:type="spellEnd"/>
      <w:r>
        <w:t xml:space="preserve"> das </w:t>
      </w:r>
      <w:proofErr w:type="spellStart"/>
      <w:r>
        <w:t>wörtlin</w:t>
      </w:r>
      <w:proofErr w:type="spellEnd"/>
      <w:r>
        <w:t xml:space="preserve">/ </w:t>
      </w:r>
      <w:proofErr w:type="spellStart"/>
      <w:r>
        <w:t>Vnser</w:t>
      </w:r>
      <w:proofErr w:type="spellEnd"/>
      <w:r>
        <w:t>?</w:t>
      </w:r>
      <w:r>
        <w:br/>
        <w:t xml:space="preserve">Antwort. Das ist so </w:t>
      </w:r>
      <w:proofErr w:type="spellStart"/>
      <w:r>
        <w:t>vil</w:t>
      </w:r>
      <w:proofErr w:type="spellEnd"/>
      <w:r>
        <w:t xml:space="preserve">/ Du bist </w:t>
      </w:r>
      <w:proofErr w:type="spellStart"/>
      <w:r>
        <w:t>nitt</w:t>
      </w:r>
      <w:proofErr w:type="spellEnd"/>
      <w:r>
        <w:t xml:space="preserve"> allein mein gnädiger </w:t>
      </w:r>
      <w:proofErr w:type="spellStart"/>
      <w:r>
        <w:t>vatter</w:t>
      </w:r>
      <w:proofErr w:type="spellEnd"/>
      <w:r>
        <w:t xml:space="preserve">/ </w:t>
      </w:r>
      <w:proofErr w:type="spellStart"/>
      <w:r>
        <w:t>sonder</w:t>
      </w:r>
      <w:proofErr w:type="spellEnd"/>
      <w:r>
        <w:t xml:space="preserve"> auch deren/ die </w:t>
      </w:r>
      <w:proofErr w:type="spellStart"/>
      <w:r>
        <w:t>mitt</w:t>
      </w:r>
      <w:proofErr w:type="spellEnd"/>
      <w:r>
        <w:t xml:space="preserve"> mir </w:t>
      </w:r>
      <w:proofErr w:type="spellStart"/>
      <w:r>
        <w:t>auff</w:t>
      </w:r>
      <w:proofErr w:type="spellEnd"/>
      <w:r>
        <w:t xml:space="preserve"> Christum </w:t>
      </w:r>
      <w:proofErr w:type="spellStart"/>
      <w:r>
        <w:t>getaufft</w:t>
      </w:r>
      <w:proofErr w:type="spellEnd"/>
      <w:r>
        <w:t xml:space="preserve"> </w:t>
      </w:r>
      <w:proofErr w:type="spellStart"/>
      <w:r>
        <w:t>seind</w:t>
      </w:r>
      <w:proofErr w:type="spellEnd"/>
      <w:r>
        <w:t xml:space="preserve">/ für die ich auch bitte. </w:t>
      </w:r>
    </w:p>
    <w:p w14:paraId="421FD4D9" w14:textId="77777777" w:rsidR="00A97E96" w:rsidRDefault="00A97E96" w:rsidP="00A97E96">
      <w:pPr>
        <w:pStyle w:val="StandardWeb"/>
      </w:pPr>
      <w:r>
        <w:t xml:space="preserve">Frag. Was vermag das </w:t>
      </w:r>
      <w:proofErr w:type="spellStart"/>
      <w:r>
        <w:t>wörtlein</w:t>
      </w:r>
      <w:proofErr w:type="spellEnd"/>
      <w:r>
        <w:t xml:space="preserve">/ Inn den </w:t>
      </w:r>
      <w:proofErr w:type="spellStart"/>
      <w:r>
        <w:t>himmlen</w:t>
      </w:r>
      <w:proofErr w:type="spellEnd"/>
      <w:r>
        <w:t>?</w:t>
      </w:r>
      <w:r>
        <w:br/>
        <w:t xml:space="preserve">Antwort. Das ist/ Ich </w:t>
      </w:r>
      <w:proofErr w:type="spellStart"/>
      <w:r>
        <w:t>beken</w:t>
      </w:r>
      <w:proofErr w:type="spellEnd"/>
      <w:r>
        <w:t xml:space="preserve">/ </w:t>
      </w:r>
      <w:proofErr w:type="spellStart"/>
      <w:r>
        <w:t>dz</w:t>
      </w:r>
      <w:proofErr w:type="spellEnd"/>
      <w:r>
        <w:t xml:space="preserve"> du ein </w:t>
      </w:r>
      <w:proofErr w:type="spellStart"/>
      <w:r>
        <w:t>eintziger</w:t>
      </w:r>
      <w:proofErr w:type="spellEnd"/>
      <w:r>
        <w:t xml:space="preserve"> </w:t>
      </w:r>
      <w:proofErr w:type="spellStart"/>
      <w:r>
        <w:t>schöpffer</w:t>
      </w:r>
      <w:proofErr w:type="spellEnd"/>
      <w:r>
        <w:t xml:space="preserve"> bist aller Creaturen </w:t>
      </w:r>
      <w:proofErr w:type="spellStart"/>
      <w:r>
        <w:t>inn</w:t>
      </w:r>
      <w:proofErr w:type="spellEnd"/>
      <w:r>
        <w:t xml:space="preserve"> </w:t>
      </w:r>
      <w:proofErr w:type="spellStart"/>
      <w:r>
        <w:t>himmlen</w:t>
      </w:r>
      <w:proofErr w:type="spellEnd"/>
      <w:r>
        <w:t xml:space="preserve"> </w:t>
      </w:r>
      <w:proofErr w:type="spellStart"/>
      <w:r>
        <w:t>vnd</w:t>
      </w:r>
      <w:proofErr w:type="spellEnd"/>
      <w:r>
        <w:t xml:space="preserve"> </w:t>
      </w:r>
      <w:proofErr w:type="spellStart"/>
      <w:r>
        <w:t>auff</w:t>
      </w:r>
      <w:proofErr w:type="spellEnd"/>
      <w:r>
        <w:t xml:space="preserve"> erden/ </w:t>
      </w:r>
      <w:proofErr w:type="spellStart"/>
      <w:r>
        <w:t>vnd</w:t>
      </w:r>
      <w:proofErr w:type="spellEnd"/>
      <w:r>
        <w:t xml:space="preserve"> ich hie </w:t>
      </w:r>
      <w:proofErr w:type="spellStart"/>
      <w:r>
        <w:t>auff</w:t>
      </w:r>
      <w:proofErr w:type="spellEnd"/>
      <w:r>
        <w:t xml:space="preserve"> erden vom </w:t>
      </w:r>
      <w:proofErr w:type="spellStart"/>
      <w:r>
        <w:t>himlischen</w:t>
      </w:r>
      <w:proofErr w:type="spellEnd"/>
      <w:r>
        <w:t xml:space="preserve"> </w:t>
      </w:r>
      <w:proofErr w:type="spellStart"/>
      <w:r>
        <w:t>vatterland</w:t>
      </w:r>
      <w:proofErr w:type="spellEnd"/>
      <w:r>
        <w:t xml:space="preserve"> </w:t>
      </w:r>
      <w:proofErr w:type="spellStart"/>
      <w:r>
        <w:t>verstossen</w:t>
      </w:r>
      <w:proofErr w:type="spellEnd"/>
      <w:r>
        <w:t xml:space="preserve">/ </w:t>
      </w:r>
      <w:proofErr w:type="spellStart"/>
      <w:r>
        <w:t>beger</w:t>
      </w:r>
      <w:proofErr w:type="spellEnd"/>
      <w:r>
        <w:t xml:space="preserve"> zu dir </w:t>
      </w:r>
      <w:proofErr w:type="spellStart"/>
      <w:r>
        <w:t>inn</w:t>
      </w:r>
      <w:proofErr w:type="spellEnd"/>
      <w:r>
        <w:t xml:space="preserve"> die </w:t>
      </w:r>
      <w:proofErr w:type="spellStart"/>
      <w:r>
        <w:t>himmlen</w:t>
      </w:r>
      <w:proofErr w:type="spellEnd"/>
      <w:r>
        <w:t xml:space="preserve">. </w:t>
      </w:r>
    </w:p>
    <w:p w14:paraId="5A356119" w14:textId="77777777" w:rsidR="00A97E96" w:rsidRDefault="00A97E96" w:rsidP="00A97E96">
      <w:pPr>
        <w:pStyle w:val="StandardWeb"/>
      </w:pPr>
      <w:r>
        <w:t>Frag. Welches ist die erste bitt?</w:t>
      </w:r>
      <w:r>
        <w:br/>
        <w:t xml:space="preserve">Antwort. </w:t>
      </w:r>
      <w:proofErr w:type="spellStart"/>
      <w:r>
        <w:t>Geheyliget</w:t>
      </w:r>
      <w:proofErr w:type="spellEnd"/>
      <w:r>
        <w:t xml:space="preserve"> werde </w:t>
      </w:r>
      <w:proofErr w:type="spellStart"/>
      <w:r>
        <w:t>deinn</w:t>
      </w:r>
      <w:proofErr w:type="spellEnd"/>
      <w:r>
        <w:t xml:space="preserve"> </w:t>
      </w:r>
      <w:proofErr w:type="spellStart"/>
      <w:r>
        <w:t>Namm</w:t>
      </w:r>
      <w:proofErr w:type="spellEnd"/>
      <w:r>
        <w:t xml:space="preserve">. Das ist/ wir </w:t>
      </w:r>
      <w:proofErr w:type="spellStart"/>
      <w:r>
        <w:t>begeren</w:t>
      </w:r>
      <w:proofErr w:type="spellEnd"/>
      <w:r>
        <w:t xml:space="preserve"> dich allein zu preisen </w:t>
      </w:r>
      <w:proofErr w:type="spellStart"/>
      <w:r>
        <w:t>vnnd</w:t>
      </w:r>
      <w:proofErr w:type="spellEnd"/>
      <w:r>
        <w:t xml:space="preserve"> </w:t>
      </w:r>
      <w:proofErr w:type="spellStart"/>
      <w:r>
        <w:t>anzuruffen</w:t>
      </w:r>
      <w:proofErr w:type="spellEnd"/>
      <w:r>
        <w:t xml:space="preserve">/ deß </w:t>
      </w:r>
      <w:proofErr w:type="spellStart"/>
      <w:r>
        <w:t>namm</w:t>
      </w:r>
      <w:proofErr w:type="spellEnd"/>
      <w:r>
        <w:t xml:space="preserve"> allein </w:t>
      </w:r>
      <w:proofErr w:type="spellStart"/>
      <w:r>
        <w:t>heylig</w:t>
      </w:r>
      <w:proofErr w:type="spellEnd"/>
      <w:r>
        <w:t xml:space="preserve"> ist. </w:t>
      </w:r>
    </w:p>
    <w:p w14:paraId="4CDAD4DF" w14:textId="77777777" w:rsidR="00A97E96" w:rsidRDefault="00A97E96" w:rsidP="00A97E96">
      <w:pPr>
        <w:pStyle w:val="StandardWeb"/>
      </w:pPr>
      <w:r>
        <w:t>Frag. Wie heißt die ander bitt?</w:t>
      </w:r>
      <w:r>
        <w:br/>
        <w:t xml:space="preserve">Antwort. </w:t>
      </w:r>
      <w:proofErr w:type="spellStart"/>
      <w:r>
        <w:t>Zukumme</w:t>
      </w:r>
      <w:proofErr w:type="spellEnd"/>
      <w:r>
        <w:t xml:space="preserve"> dein reich. Das ist/ </w:t>
      </w:r>
      <w:proofErr w:type="spellStart"/>
      <w:r>
        <w:t>nitt</w:t>
      </w:r>
      <w:proofErr w:type="spellEnd"/>
      <w:r>
        <w:t xml:space="preserve"> das reich von </w:t>
      </w:r>
      <w:proofErr w:type="spellStart"/>
      <w:r>
        <w:t>diser</w:t>
      </w:r>
      <w:proofErr w:type="spellEnd"/>
      <w:r>
        <w:t xml:space="preserve"> </w:t>
      </w:r>
      <w:proofErr w:type="spellStart"/>
      <w:r>
        <w:t>welt</w:t>
      </w:r>
      <w:proofErr w:type="spellEnd"/>
      <w:r>
        <w:t xml:space="preserve">/ </w:t>
      </w:r>
      <w:proofErr w:type="spellStart"/>
      <w:r>
        <w:t>sonder</w:t>
      </w:r>
      <w:proofErr w:type="spellEnd"/>
      <w:r>
        <w:t xml:space="preserve"> </w:t>
      </w:r>
      <w:proofErr w:type="spellStart"/>
      <w:r>
        <w:t>inn</w:t>
      </w:r>
      <w:proofErr w:type="spellEnd"/>
      <w:r>
        <w:t xml:space="preserve"> dem du herrschest/ </w:t>
      </w:r>
      <w:proofErr w:type="spellStart"/>
      <w:r>
        <w:t>mitt</w:t>
      </w:r>
      <w:proofErr w:type="spellEnd"/>
      <w:r>
        <w:t xml:space="preserve"> deinem ewigen </w:t>
      </w:r>
      <w:proofErr w:type="spellStart"/>
      <w:r>
        <w:t>wort</w:t>
      </w:r>
      <w:proofErr w:type="spellEnd"/>
      <w:r>
        <w:t xml:space="preserve">/ glauben </w:t>
      </w:r>
      <w:proofErr w:type="spellStart"/>
      <w:r>
        <w:t>vnnd</w:t>
      </w:r>
      <w:proofErr w:type="spellEnd"/>
      <w:r>
        <w:t xml:space="preserve"> liebe/ </w:t>
      </w:r>
      <w:proofErr w:type="spellStart"/>
      <w:r>
        <w:t>vnnd</w:t>
      </w:r>
      <w:proofErr w:type="spellEnd"/>
      <w:r>
        <w:t xml:space="preserve"> allen </w:t>
      </w:r>
      <w:proofErr w:type="spellStart"/>
      <w:r>
        <w:t>geystlichen</w:t>
      </w:r>
      <w:proofErr w:type="spellEnd"/>
      <w:r>
        <w:t xml:space="preserve"> gaben. </w:t>
      </w:r>
    </w:p>
    <w:p w14:paraId="02255239" w14:textId="77777777" w:rsidR="00A97E96" w:rsidRDefault="00A97E96" w:rsidP="00A97E96">
      <w:pPr>
        <w:pStyle w:val="StandardWeb"/>
      </w:pPr>
      <w:r>
        <w:t>Frag. Wie heißt die dritte bitt?</w:t>
      </w:r>
      <w:r>
        <w:br/>
        <w:t xml:space="preserve">Antwort. Dein will geschehe/ </w:t>
      </w:r>
      <w:proofErr w:type="spellStart"/>
      <w:r>
        <w:t>auff</w:t>
      </w:r>
      <w:proofErr w:type="spellEnd"/>
      <w:r>
        <w:t xml:space="preserve"> erden wie im </w:t>
      </w:r>
      <w:proofErr w:type="spellStart"/>
      <w:r>
        <w:t>himmel</w:t>
      </w:r>
      <w:proofErr w:type="spellEnd"/>
      <w:r>
        <w:t xml:space="preserve">. Das ist/ gib </w:t>
      </w:r>
      <w:proofErr w:type="spellStart"/>
      <w:r>
        <w:t>vns</w:t>
      </w:r>
      <w:proofErr w:type="spellEnd"/>
      <w:r>
        <w:t xml:space="preserve"> </w:t>
      </w:r>
      <w:proofErr w:type="spellStart"/>
      <w:r>
        <w:t>gnad</w:t>
      </w:r>
      <w:proofErr w:type="spellEnd"/>
      <w:r>
        <w:t xml:space="preserve">/ daß wir deine </w:t>
      </w:r>
      <w:proofErr w:type="spellStart"/>
      <w:r>
        <w:t>gebott</w:t>
      </w:r>
      <w:proofErr w:type="spellEnd"/>
      <w:r>
        <w:t xml:space="preserve"> </w:t>
      </w:r>
      <w:proofErr w:type="spellStart"/>
      <w:r>
        <w:t>williglichen</w:t>
      </w:r>
      <w:proofErr w:type="spellEnd"/>
      <w:r>
        <w:t xml:space="preserve"> hie </w:t>
      </w:r>
      <w:proofErr w:type="spellStart"/>
      <w:r>
        <w:t>auff</w:t>
      </w:r>
      <w:proofErr w:type="spellEnd"/>
      <w:r>
        <w:t xml:space="preserve"> erden </w:t>
      </w:r>
      <w:proofErr w:type="spellStart"/>
      <w:r>
        <w:t>mitt</w:t>
      </w:r>
      <w:proofErr w:type="spellEnd"/>
      <w:r>
        <w:t xml:space="preserve"> </w:t>
      </w:r>
      <w:proofErr w:type="spellStart"/>
      <w:r>
        <w:t>himlicher</w:t>
      </w:r>
      <w:proofErr w:type="spellEnd"/>
      <w:r>
        <w:t xml:space="preserve"> weiß </w:t>
      </w:r>
      <w:proofErr w:type="spellStart"/>
      <w:r>
        <w:t>vnd</w:t>
      </w:r>
      <w:proofErr w:type="spellEnd"/>
      <w:r>
        <w:t xml:space="preserve"> </w:t>
      </w:r>
      <w:proofErr w:type="spellStart"/>
      <w:r>
        <w:t>art</w:t>
      </w:r>
      <w:proofErr w:type="spellEnd"/>
      <w:r>
        <w:t xml:space="preserve"> erstatten. </w:t>
      </w:r>
    </w:p>
    <w:p w14:paraId="6CCFF4B3" w14:textId="77777777" w:rsidR="00A97E96" w:rsidRDefault="00A97E96" w:rsidP="00A97E96">
      <w:pPr>
        <w:pStyle w:val="StandardWeb"/>
      </w:pPr>
      <w:r>
        <w:t xml:space="preserve">Frag. Wie heißt die </w:t>
      </w:r>
      <w:proofErr w:type="spellStart"/>
      <w:r>
        <w:t>vierdte</w:t>
      </w:r>
      <w:proofErr w:type="spellEnd"/>
      <w:r>
        <w:t xml:space="preserve"> bitt?</w:t>
      </w:r>
      <w:r>
        <w:br/>
        <w:t xml:space="preserve">Antwort. </w:t>
      </w:r>
      <w:proofErr w:type="spellStart"/>
      <w:r>
        <w:t>Vnser</w:t>
      </w:r>
      <w:proofErr w:type="spellEnd"/>
      <w:r>
        <w:t xml:space="preserve"> täglich </w:t>
      </w:r>
      <w:proofErr w:type="spellStart"/>
      <w:r>
        <w:t>brott</w:t>
      </w:r>
      <w:proofErr w:type="spellEnd"/>
      <w:r>
        <w:t xml:space="preserve"> gib </w:t>
      </w:r>
      <w:proofErr w:type="spellStart"/>
      <w:r>
        <w:t>vns</w:t>
      </w:r>
      <w:proofErr w:type="spellEnd"/>
      <w:r>
        <w:t xml:space="preserve"> </w:t>
      </w:r>
      <w:proofErr w:type="spellStart"/>
      <w:r>
        <w:t>heüt</w:t>
      </w:r>
      <w:proofErr w:type="spellEnd"/>
      <w:r>
        <w:t xml:space="preserve">. Das ist/ gib </w:t>
      </w:r>
      <w:proofErr w:type="spellStart"/>
      <w:r>
        <w:t>vns</w:t>
      </w:r>
      <w:proofErr w:type="spellEnd"/>
      <w:r>
        <w:t xml:space="preserve"> </w:t>
      </w:r>
      <w:proofErr w:type="spellStart"/>
      <w:r>
        <w:t>alzeit</w:t>
      </w:r>
      <w:proofErr w:type="spellEnd"/>
      <w:r>
        <w:t xml:space="preserve"> verstand deines </w:t>
      </w:r>
      <w:proofErr w:type="spellStart"/>
      <w:r>
        <w:t>Euangelions</w:t>
      </w:r>
      <w:proofErr w:type="spellEnd"/>
      <w:r>
        <w:t xml:space="preserve">/ </w:t>
      </w:r>
      <w:proofErr w:type="spellStart"/>
      <w:r>
        <w:t>vnnd</w:t>
      </w:r>
      <w:proofErr w:type="spellEnd"/>
      <w:r>
        <w:t xml:space="preserve"> Göttlichen </w:t>
      </w:r>
      <w:proofErr w:type="spellStart"/>
      <w:r>
        <w:t>worts</w:t>
      </w:r>
      <w:proofErr w:type="spellEnd"/>
      <w:r>
        <w:t xml:space="preserve">/ Speise </w:t>
      </w:r>
      <w:proofErr w:type="spellStart"/>
      <w:r>
        <w:t>vnns</w:t>
      </w:r>
      <w:proofErr w:type="spellEnd"/>
      <w:r>
        <w:t xml:space="preserve"> auch leiblichen/ </w:t>
      </w:r>
      <w:proofErr w:type="spellStart"/>
      <w:r>
        <w:t>behüt</w:t>
      </w:r>
      <w:proofErr w:type="spellEnd"/>
      <w:r>
        <w:t xml:space="preserve"> </w:t>
      </w:r>
      <w:proofErr w:type="spellStart"/>
      <w:r>
        <w:t>vns</w:t>
      </w:r>
      <w:proofErr w:type="spellEnd"/>
      <w:r>
        <w:t xml:space="preserve"> vor gottloser sorg der </w:t>
      </w:r>
      <w:proofErr w:type="spellStart"/>
      <w:r>
        <w:t>narung</w:t>
      </w:r>
      <w:proofErr w:type="spellEnd"/>
      <w:r>
        <w:t xml:space="preserve">. </w:t>
      </w:r>
    </w:p>
    <w:p w14:paraId="00EB6661" w14:textId="77777777" w:rsidR="00A97E96" w:rsidRDefault="00A97E96" w:rsidP="00A97E96">
      <w:pPr>
        <w:pStyle w:val="StandardWeb"/>
      </w:pPr>
      <w:r>
        <w:t xml:space="preserve">Frag. Wie heißt die </w:t>
      </w:r>
      <w:proofErr w:type="spellStart"/>
      <w:r>
        <w:t>fünffte</w:t>
      </w:r>
      <w:proofErr w:type="spellEnd"/>
      <w:r>
        <w:t xml:space="preserve"> bitt?</w:t>
      </w:r>
      <w:r>
        <w:br/>
        <w:t xml:space="preserve">Antwort. </w:t>
      </w:r>
      <w:proofErr w:type="spellStart"/>
      <w:r>
        <w:t>Vnd</w:t>
      </w:r>
      <w:proofErr w:type="spellEnd"/>
      <w:r>
        <w:t xml:space="preserve"> vergib </w:t>
      </w:r>
      <w:proofErr w:type="spellStart"/>
      <w:r>
        <w:t>vns</w:t>
      </w:r>
      <w:proofErr w:type="spellEnd"/>
      <w:r>
        <w:t xml:space="preserve"> </w:t>
      </w:r>
      <w:proofErr w:type="spellStart"/>
      <w:r>
        <w:t>vnsere</w:t>
      </w:r>
      <w:proofErr w:type="spellEnd"/>
      <w:r>
        <w:t xml:space="preserve"> Schuld/ wie wir </w:t>
      </w:r>
      <w:proofErr w:type="spellStart"/>
      <w:r>
        <w:t>vergebenn</w:t>
      </w:r>
      <w:proofErr w:type="spellEnd"/>
      <w:r>
        <w:t xml:space="preserve"> </w:t>
      </w:r>
      <w:proofErr w:type="spellStart"/>
      <w:r>
        <w:t>vnsern</w:t>
      </w:r>
      <w:proofErr w:type="spellEnd"/>
      <w:r>
        <w:t xml:space="preserve"> </w:t>
      </w:r>
      <w:proofErr w:type="spellStart"/>
      <w:r>
        <w:t>schldneren</w:t>
      </w:r>
      <w:proofErr w:type="spellEnd"/>
      <w:r>
        <w:t xml:space="preserve">. Das ist/ verzeihe </w:t>
      </w:r>
      <w:proofErr w:type="spellStart"/>
      <w:r>
        <w:t>vnns</w:t>
      </w:r>
      <w:proofErr w:type="spellEnd"/>
      <w:r>
        <w:t xml:space="preserve"> </w:t>
      </w:r>
      <w:proofErr w:type="spellStart"/>
      <w:r>
        <w:t>vnsere</w:t>
      </w:r>
      <w:proofErr w:type="spellEnd"/>
      <w:r>
        <w:t xml:space="preserve"> </w:t>
      </w:r>
      <w:proofErr w:type="spellStart"/>
      <w:r>
        <w:t>sünd</w:t>
      </w:r>
      <w:proofErr w:type="spellEnd"/>
      <w:r>
        <w:t xml:space="preserve"> </w:t>
      </w:r>
      <w:proofErr w:type="spellStart"/>
      <w:r>
        <w:t>vnd</w:t>
      </w:r>
      <w:proofErr w:type="spellEnd"/>
      <w:r>
        <w:t xml:space="preserve"> </w:t>
      </w:r>
      <w:proofErr w:type="spellStart"/>
      <w:r>
        <w:t>missethat</w:t>
      </w:r>
      <w:proofErr w:type="spellEnd"/>
      <w:r>
        <w:t xml:space="preserve">/ </w:t>
      </w:r>
      <w:proofErr w:type="spellStart"/>
      <w:r>
        <w:t>vnd</w:t>
      </w:r>
      <w:proofErr w:type="spellEnd"/>
      <w:r>
        <w:t xml:space="preserve"> gib </w:t>
      </w:r>
      <w:proofErr w:type="spellStart"/>
      <w:r>
        <w:t>vns</w:t>
      </w:r>
      <w:proofErr w:type="spellEnd"/>
      <w:r>
        <w:t xml:space="preserve"> die </w:t>
      </w:r>
      <w:proofErr w:type="spellStart"/>
      <w:r>
        <w:t>gnad</w:t>
      </w:r>
      <w:proofErr w:type="spellEnd"/>
      <w:r>
        <w:t xml:space="preserve">/ daß wir von </w:t>
      </w:r>
      <w:proofErr w:type="spellStart"/>
      <w:r>
        <w:t>hertzen</w:t>
      </w:r>
      <w:proofErr w:type="spellEnd"/>
      <w:r>
        <w:t xml:space="preserve"> mögen verzeihen allen so </w:t>
      </w:r>
      <w:proofErr w:type="spellStart"/>
      <w:r>
        <w:t>vnns</w:t>
      </w:r>
      <w:proofErr w:type="spellEnd"/>
      <w:r>
        <w:t xml:space="preserve"> beleidigen. </w:t>
      </w:r>
    </w:p>
    <w:p w14:paraId="61C33848" w14:textId="77777777" w:rsidR="00A97E96" w:rsidRDefault="00A97E96" w:rsidP="00A97E96">
      <w:pPr>
        <w:pStyle w:val="StandardWeb"/>
      </w:pPr>
      <w:r>
        <w:t>Frag. Wie heißt die sechste bitt?</w:t>
      </w:r>
      <w:r>
        <w:br/>
        <w:t xml:space="preserve">Antwort. Nit für </w:t>
      </w:r>
      <w:proofErr w:type="spellStart"/>
      <w:r>
        <w:t>vns</w:t>
      </w:r>
      <w:proofErr w:type="spellEnd"/>
      <w:r>
        <w:t xml:space="preserve"> in </w:t>
      </w:r>
      <w:proofErr w:type="spellStart"/>
      <w:r>
        <w:t>versuchnuß</w:t>
      </w:r>
      <w:proofErr w:type="spellEnd"/>
      <w:r>
        <w:t xml:space="preserve">. </w:t>
      </w:r>
      <w:proofErr w:type="spellStart"/>
      <w:r>
        <w:t>Dz</w:t>
      </w:r>
      <w:proofErr w:type="spellEnd"/>
      <w:r>
        <w:t xml:space="preserve"> ist/ laß </w:t>
      </w:r>
      <w:proofErr w:type="spellStart"/>
      <w:r>
        <w:t>vns</w:t>
      </w:r>
      <w:proofErr w:type="spellEnd"/>
      <w:r>
        <w:t xml:space="preserve"> </w:t>
      </w:r>
      <w:proofErr w:type="spellStart"/>
      <w:r>
        <w:t>nit</w:t>
      </w:r>
      <w:proofErr w:type="spellEnd"/>
      <w:r>
        <w:t xml:space="preserve"> verderben in </w:t>
      </w:r>
      <w:proofErr w:type="spellStart"/>
      <w:r>
        <w:t>anfechtung</w:t>
      </w:r>
      <w:proofErr w:type="spellEnd"/>
      <w:r>
        <w:t xml:space="preserve"> des </w:t>
      </w:r>
      <w:proofErr w:type="spellStart"/>
      <w:r>
        <w:t>fleichs</w:t>
      </w:r>
      <w:proofErr w:type="spellEnd"/>
      <w:r>
        <w:t xml:space="preserve">/ der </w:t>
      </w:r>
      <w:proofErr w:type="spellStart"/>
      <w:r>
        <w:t>sünden</w:t>
      </w:r>
      <w:proofErr w:type="spellEnd"/>
      <w:r>
        <w:t xml:space="preserve">/ </w:t>
      </w:r>
      <w:proofErr w:type="spellStart"/>
      <w:r>
        <w:t>vnd</w:t>
      </w:r>
      <w:proofErr w:type="spellEnd"/>
      <w:r>
        <w:t xml:space="preserve"> der </w:t>
      </w:r>
      <w:proofErr w:type="spellStart"/>
      <w:r>
        <w:t>welt</w:t>
      </w:r>
      <w:proofErr w:type="spellEnd"/>
      <w:r>
        <w:t xml:space="preserve">. </w:t>
      </w:r>
    </w:p>
    <w:p w14:paraId="1952FFF8" w14:textId="77777777" w:rsidR="00A97E96" w:rsidRDefault="00A97E96" w:rsidP="00A97E96">
      <w:pPr>
        <w:pStyle w:val="StandardWeb"/>
      </w:pPr>
      <w:r>
        <w:t xml:space="preserve">Frag. Wie heißt die </w:t>
      </w:r>
      <w:proofErr w:type="spellStart"/>
      <w:r>
        <w:t>sibent</w:t>
      </w:r>
      <w:proofErr w:type="spellEnd"/>
      <w:r>
        <w:t xml:space="preserve"> bitt?</w:t>
      </w:r>
      <w:r>
        <w:br/>
        <w:t xml:space="preserve">Antwort. Sunder </w:t>
      </w:r>
      <w:proofErr w:type="spellStart"/>
      <w:r>
        <w:t>erlöß</w:t>
      </w:r>
      <w:proofErr w:type="spellEnd"/>
      <w:r>
        <w:t xml:space="preserve"> </w:t>
      </w:r>
      <w:proofErr w:type="spellStart"/>
      <w:r>
        <w:t>vns</w:t>
      </w:r>
      <w:proofErr w:type="spellEnd"/>
      <w:r>
        <w:t xml:space="preserve"> von dem bösen. Das ist/ von dem </w:t>
      </w:r>
      <w:proofErr w:type="spellStart"/>
      <w:r>
        <w:t>teüffel</w:t>
      </w:r>
      <w:proofErr w:type="spellEnd"/>
      <w:r>
        <w:t xml:space="preserve"> der </w:t>
      </w:r>
      <w:proofErr w:type="spellStart"/>
      <w:r>
        <w:t>vnns</w:t>
      </w:r>
      <w:proofErr w:type="spellEnd"/>
      <w:r>
        <w:t xml:space="preserve"> in alle böse </w:t>
      </w:r>
      <w:proofErr w:type="spellStart"/>
      <w:r>
        <w:t>laster</w:t>
      </w:r>
      <w:proofErr w:type="spellEnd"/>
      <w:r>
        <w:t xml:space="preserve">/ </w:t>
      </w:r>
      <w:proofErr w:type="spellStart"/>
      <w:r>
        <w:t>vnd</w:t>
      </w:r>
      <w:proofErr w:type="spellEnd"/>
      <w:r>
        <w:t xml:space="preserve"> schädliche </w:t>
      </w:r>
      <w:proofErr w:type="spellStart"/>
      <w:r>
        <w:t>gfarlicheit</w:t>
      </w:r>
      <w:proofErr w:type="spellEnd"/>
      <w:r>
        <w:t xml:space="preserve"> </w:t>
      </w:r>
      <w:proofErr w:type="spellStart"/>
      <w:r>
        <w:t>vnderstat</w:t>
      </w:r>
      <w:proofErr w:type="spellEnd"/>
      <w:r>
        <w:t xml:space="preserve"> zu </w:t>
      </w:r>
      <w:proofErr w:type="spellStart"/>
      <w:r>
        <w:t>werffen</w:t>
      </w:r>
      <w:proofErr w:type="spellEnd"/>
      <w:r>
        <w:t xml:space="preserve">. </w:t>
      </w:r>
    </w:p>
    <w:p w14:paraId="20329BEC" w14:textId="77777777" w:rsidR="00A97E96" w:rsidRDefault="00A97E96" w:rsidP="00A97E96">
      <w:pPr>
        <w:pStyle w:val="StandardWeb"/>
      </w:pPr>
      <w:r>
        <w:t xml:space="preserve">Frag. Wie heißt der </w:t>
      </w:r>
      <w:proofErr w:type="spellStart"/>
      <w:r>
        <w:t>beschluß</w:t>
      </w:r>
      <w:proofErr w:type="spellEnd"/>
      <w:r>
        <w:t>?</w:t>
      </w:r>
      <w:r>
        <w:br/>
        <w:t xml:space="preserve">Antwort. Dann dein ist das reich/ </w:t>
      </w:r>
      <w:proofErr w:type="spellStart"/>
      <w:r>
        <w:t>vnnd</w:t>
      </w:r>
      <w:proofErr w:type="spellEnd"/>
      <w:r>
        <w:t xml:space="preserve"> die </w:t>
      </w:r>
      <w:proofErr w:type="spellStart"/>
      <w:r>
        <w:t>krafft</w:t>
      </w:r>
      <w:proofErr w:type="spellEnd"/>
      <w:r>
        <w:t xml:space="preserve"> </w:t>
      </w:r>
      <w:proofErr w:type="spellStart"/>
      <w:r>
        <w:t>vnd</w:t>
      </w:r>
      <w:proofErr w:type="spellEnd"/>
      <w:r>
        <w:t xml:space="preserve"> die </w:t>
      </w:r>
      <w:proofErr w:type="spellStart"/>
      <w:r>
        <w:t>herrlicheit</w:t>
      </w:r>
      <w:proofErr w:type="spellEnd"/>
      <w:r>
        <w:t xml:space="preserve"> </w:t>
      </w:r>
      <w:proofErr w:type="spellStart"/>
      <w:r>
        <w:t>ewiglichen</w:t>
      </w:r>
      <w:proofErr w:type="spellEnd"/>
      <w:r>
        <w:t xml:space="preserve">. Das ist/ ich bekenn daß du allein gewaltig/ allzeit </w:t>
      </w:r>
      <w:proofErr w:type="spellStart"/>
      <w:r>
        <w:t>starck</w:t>
      </w:r>
      <w:proofErr w:type="spellEnd"/>
      <w:r>
        <w:t xml:space="preserve"> </w:t>
      </w:r>
      <w:proofErr w:type="spellStart"/>
      <w:r>
        <w:t>vnnd</w:t>
      </w:r>
      <w:proofErr w:type="spellEnd"/>
      <w:r>
        <w:t xml:space="preserve"> herrlich </w:t>
      </w:r>
      <w:proofErr w:type="spellStart"/>
      <w:r>
        <w:t>gnug</w:t>
      </w:r>
      <w:proofErr w:type="spellEnd"/>
      <w:r>
        <w:t xml:space="preserve"> bist/ so wir </w:t>
      </w:r>
      <w:proofErr w:type="spellStart"/>
      <w:r>
        <w:t>solchs</w:t>
      </w:r>
      <w:proofErr w:type="spellEnd"/>
      <w:r>
        <w:t xml:space="preserve"> suchen/ durch Jesum Christum </w:t>
      </w:r>
      <w:proofErr w:type="spellStart"/>
      <w:r>
        <w:t>vns</w:t>
      </w:r>
      <w:proofErr w:type="spellEnd"/>
      <w:r>
        <w:t xml:space="preserve"> zu geben. </w:t>
      </w:r>
    </w:p>
    <w:p w14:paraId="50946382" w14:textId="77777777" w:rsidR="00A97E96" w:rsidRDefault="00A97E96" w:rsidP="00A97E96">
      <w:pPr>
        <w:pStyle w:val="StandardWeb"/>
      </w:pPr>
      <w:r>
        <w:t xml:space="preserve">Frag. Was </w:t>
      </w:r>
      <w:proofErr w:type="spellStart"/>
      <w:r>
        <w:t>bedeut</w:t>
      </w:r>
      <w:proofErr w:type="spellEnd"/>
      <w:r>
        <w:t xml:space="preserve"> das </w:t>
      </w:r>
      <w:proofErr w:type="spellStart"/>
      <w:r>
        <w:t>wörtlein</w:t>
      </w:r>
      <w:proofErr w:type="spellEnd"/>
      <w:r>
        <w:t xml:space="preserve"> Amen?</w:t>
      </w:r>
      <w:r>
        <w:br/>
        <w:t xml:space="preserve">Antwort. Das ist/ Ich glaub du habst mich meiner bitt schon </w:t>
      </w:r>
      <w:proofErr w:type="spellStart"/>
      <w:r>
        <w:t>gewäret</w:t>
      </w:r>
      <w:proofErr w:type="spellEnd"/>
      <w:r>
        <w:t xml:space="preserve">/ </w:t>
      </w:r>
      <w:proofErr w:type="spellStart"/>
      <w:r>
        <w:t>vnnd</w:t>
      </w:r>
      <w:proofErr w:type="spellEnd"/>
      <w:r>
        <w:t xml:space="preserve"> nach deinem </w:t>
      </w:r>
      <w:proofErr w:type="spellStart"/>
      <w:r>
        <w:t>vetterlichen</w:t>
      </w:r>
      <w:proofErr w:type="spellEnd"/>
      <w:r>
        <w:t xml:space="preserve"> willen </w:t>
      </w:r>
      <w:proofErr w:type="spellStart"/>
      <w:r>
        <w:t>fürsehung</w:t>
      </w:r>
      <w:proofErr w:type="spellEnd"/>
      <w:r>
        <w:t xml:space="preserve"> </w:t>
      </w:r>
      <w:proofErr w:type="spellStart"/>
      <w:r>
        <w:t>gethon</w:t>
      </w:r>
      <w:proofErr w:type="spellEnd"/>
      <w:r>
        <w:t xml:space="preserve">. </w:t>
      </w:r>
    </w:p>
    <w:p w14:paraId="67BA4399" w14:textId="77777777" w:rsidR="00A97E96" w:rsidRDefault="00A97E96" w:rsidP="00A97E96">
      <w:pPr>
        <w:pStyle w:val="StandardWeb"/>
      </w:pPr>
      <w:r>
        <w:t xml:space="preserve">Frag. </w:t>
      </w:r>
      <w:proofErr w:type="spellStart"/>
      <w:r>
        <w:t>Mitt</w:t>
      </w:r>
      <w:proofErr w:type="spellEnd"/>
      <w:r>
        <w:t xml:space="preserve"> was </w:t>
      </w:r>
      <w:proofErr w:type="spellStart"/>
      <w:r>
        <w:t>sitten</w:t>
      </w:r>
      <w:proofErr w:type="spellEnd"/>
      <w:r>
        <w:t xml:space="preserve">/ </w:t>
      </w:r>
      <w:proofErr w:type="spellStart"/>
      <w:r>
        <w:t>vnnd</w:t>
      </w:r>
      <w:proofErr w:type="spellEnd"/>
      <w:r>
        <w:t xml:space="preserve"> </w:t>
      </w:r>
      <w:proofErr w:type="spellStart"/>
      <w:r>
        <w:t>gstalt</w:t>
      </w:r>
      <w:proofErr w:type="spellEnd"/>
      <w:r>
        <w:t xml:space="preserve"> leert </w:t>
      </w:r>
      <w:proofErr w:type="spellStart"/>
      <w:r>
        <w:t>vns</w:t>
      </w:r>
      <w:proofErr w:type="spellEnd"/>
      <w:r>
        <w:t xml:space="preserve"> Christus betten?</w:t>
      </w:r>
      <w:r>
        <w:br/>
        <w:t xml:space="preserve">Antwort. Matthei am sechsten spricht er/ Wenn </w:t>
      </w:r>
      <w:proofErr w:type="spellStart"/>
      <w:r>
        <w:t>jr</w:t>
      </w:r>
      <w:proofErr w:type="spellEnd"/>
      <w:r>
        <w:t xml:space="preserve"> </w:t>
      </w:r>
      <w:proofErr w:type="spellStart"/>
      <w:r>
        <w:t>bättend</w:t>
      </w:r>
      <w:proofErr w:type="spellEnd"/>
      <w:r>
        <w:t xml:space="preserve">/ </w:t>
      </w:r>
      <w:proofErr w:type="spellStart"/>
      <w:r>
        <w:t>sollent</w:t>
      </w:r>
      <w:proofErr w:type="spellEnd"/>
      <w:r>
        <w:t xml:space="preserve"> </w:t>
      </w:r>
      <w:proofErr w:type="spellStart"/>
      <w:r>
        <w:t>jr</w:t>
      </w:r>
      <w:proofErr w:type="spellEnd"/>
      <w:r>
        <w:t xml:space="preserve"> </w:t>
      </w:r>
      <w:proofErr w:type="spellStart"/>
      <w:r>
        <w:t>nitt</w:t>
      </w:r>
      <w:proofErr w:type="spellEnd"/>
      <w:r>
        <w:t xml:space="preserve"> </w:t>
      </w:r>
      <w:proofErr w:type="spellStart"/>
      <w:r>
        <w:t>vil</w:t>
      </w:r>
      <w:proofErr w:type="spellEnd"/>
      <w:r>
        <w:t xml:space="preserve"> </w:t>
      </w:r>
      <w:proofErr w:type="spellStart"/>
      <w:r>
        <w:t>geschwätz</w:t>
      </w:r>
      <w:proofErr w:type="spellEnd"/>
      <w:r>
        <w:t xml:space="preserve"> machen/ wie die Heiden/ dann sie </w:t>
      </w:r>
      <w:proofErr w:type="spellStart"/>
      <w:r>
        <w:t>meinent</w:t>
      </w:r>
      <w:proofErr w:type="spellEnd"/>
      <w:r>
        <w:t xml:space="preserve"> sie werden erhört/ wann sie </w:t>
      </w:r>
      <w:proofErr w:type="spellStart"/>
      <w:r>
        <w:t>vil</w:t>
      </w:r>
      <w:proofErr w:type="spellEnd"/>
      <w:r>
        <w:t xml:space="preserve"> </w:t>
      </w:r>
      <w:proofErr w:type="spellStart"/>
      <w:r>
        <w:t>wort</w:t>
      </w:r>
      <w:proofErr w:type="spellEnd"/>
      <w:r>
        <w:t xml:space="preserve"> machen. Johannis am </w:t>
      </w:r>
      <w:proofErr w:type="spellStart"/>
      <w:r>
        <w:t>vierden</w:t>
      </w:r>
      <w:proofErr w:type="spellEnd"/>
      <w:r>
        <w:t xml:space="preserve">/ Die </w:t>
      </w:r>
      <w:proofErr w:type="spellStart"/>
      <w:r>
        <w:t>varhafften</w:t>
      </w:r>
      <w:proofErr w:type="spellEnd"/>
      <w:r>
        <w:t xml:space="preserve"> </w:t>
      </w:r>
      <w:proofErr w:type="spellStart"/>
      <w:r>
        <w:t>anbetter</w:t>
      </w:r>
      <w:proofErr w:type="spellEnd"/>
      <w:r>
        <w:t xml:space="preserve">/ werden den Vatter </w:t>
      </w:r>
      <w:proofErr w:type="spellStart"/>
      <w:r>
        <w:t>anbetten</w:t>
      </w:r>
      <w:proofErr w:type="spellEnd"/>
      <w:r>
        <w:t xml:space="preserve"> im geist </w:t>
      </w:r>
      <w:proofErr w:type="spellStart"/>
      <w:r>
        <w:t>vnnd</w:t>
      </w:r>
      <w:proofErr w:type="spellEnd"/>
      <w:r>
        <w:t xml:space="preserve"> in der </w:t>
      </w:r>
      <w:proofErr w:type="spellStart"/>
      <w:r>
        <w:t>warheit</w:t>
      </w:r>
      <w:proofErr w:type="spellEnd"/>
      <w:r>
        <w:t xml:space="preserve">/ Johannis am </w:t>
      </w:r>
      <w:proofErr w:type="spellStart"/>
      <w:r>
        <w:t>vierzehenden</w:t>
      </w:r>
      <w:proofErr w:type="spellEnd"/>
      <w:r>
        <w:t xml:space="preserve">/ So </w:t>
      </w:r>
      <w:proofErr w:type="spellStart"/>
      <w:r>
        <w:t>jr</w:t>
      </w:r>
      <w:proofErr w:type="spellEnd"/>
      <w:r>
        <w:t xml:space="preserve"> </w:t>
      </w:r>
      <w:proofErr w:type="spellStart"/>
      <w:r>
        <w:t>ettwas</w:t>
      </w:r>
      <w:proofErr w:type="spellEnd"/>
      <w:r>
        <w:t xml:space="preserve"> </w:t>
      </w:r>
      <w:proofErr w:type="spellStart"/>
      <w:r>
        <w:t>werdent</w:t>
      </w:r>
      <w:proofErr w:type="spellEnd"/>
      <w:r>
        <w:t xml:space="preserve"> den Vatter in meinem </w:t>
      </w:r>
      <w:proofErr w:type="spellStart"/>
      <w:r>
        <w:t>namen</w:t>
      </w:r>
      <w:proofErr w:type="spellEnd"/>
      <w:r>
        <w:t xml:space="preserve"> bitten/ das will ich thun/ rc. </w:t>
      </w:r>
    </w:p>
    <w:p w14:paraId="6FC02875" w14:textId="77777777" w:rsidR="00A97E96" w:rsidRDefault="00A97E96" w:rsidP="00A97E96">
      <w:pPr>
        <w:pStyle w:val="berschrift2"/>
      </w:pPr>
      <w:r>
        <w:t xml:space="preserve">Das dritt teil. Von denn </w:t>
      </w:r>
      <w:proofErr w:type="spellStart"/>
      <w:r>
        <w:t>heyligen</w:t>
      </w:r>
      <w:proofErr w:type="spellEnd"/>
      <w:r>
        <w:t xml:space="preserve"> </w:t>
      </w:r>
      <w:proofErr w:type="spellStart"/>
      <w:r>
        <w:t>gebotten</w:t>
      </w:r>
      <w:proofErr w:type="spellEnd"/>
      <w:r>
        <w:t xml:space="preserve"> Gottes.</w:t>
      </w:r>
    </w:p>
    <w:p w14:paraId="39DD1594" w14:textId="77777777" w:rsidR="00A97E96" w:rsidRDefault="00A97E96" w:rsidP="00A97E96">
      <w:pPr>
        <w:pStyle w:val="StandardWeb"/>
      </w:pPr>
      <w:r>
        <w:t xml:space="preserve">Frag. Welches </w:t>
      </w:r>
      <w:proofErr w:type="spellStart"/>
      <w:r>
        <w:t>seind</w:t>
      </w:r>
      <w:proofErr w:type="spellEnd"/>
      <w:r>
        <w:t xml:space="preserve"> die </w:t>
      </w:r>
      <w:proofErr w:type="spellStart"/>
      <w:r>
        <w:t>gebott</w:t>
      </w:r>
      <w:proofErr w:type="spellEnd"/>
      <w:r>
        <w:t xml:space="preserve"> Gottes/ die er </w:t>
      </w:r>
      <w:proofErr w:type="spellStart"/>
      <w:r>
        <w:t>Mosi</w:t>
      </w:r>
      <w:proofErr w:type="spellEnd"/>
      <w:r>
        <w:t xml:space="preserve"> in steine </w:t>
      </w:r>
      <w:proofErr w:type="spellStart"/>
      <w:r>
        <w:t>tafflen</w:t>
      </w:r>
      <w:proofErr w:type="spellEnd"/>
      <w:r>
        <w:t xml:space="preserve"> </w:t>
      </w:r>
      <w:proofErr w:type="spellStart"/>
      <w:r>
        <w:t>geschriben</w:t>
      </w:r>
      <w:proofErr w:type="spellEnd"/>
      <w:r>
        <w:t xml:space="preserve"> </w:t>
      </w:r>
      <w:proofErr w:type="spellStart"/>
      <w:r>
        <w:t>hatt</w:t>
      </w:r>
      <w:proofErr w:type="spellEnd"/>
      <w:r>
        <w:t>?</w:t>
      </w:r>
      <w:r>
        <w:br/>
        <w:t xml:space="preserve">Antwort. Ich bin der HERR dein Gott/ der dich </w:t>
      </w:r>
      <w:proofErr w:type="spellStart"/>
      <w:r>
        <w:t>auß</w:t>
      </w:r>
      <w:proofErr w:type="spellEnd"/>
      <w:r>
        <w:t xml:space="preserve"> </w:t>
      </w:r>
      <w:proofErr w:type="spellStart"/>
      <w:r>
        <w:t>Eqypten</w:t>
      </w:r>
      <w:proofErr w:type="spellEnd"/>
      <w:r>
        <w:t xml:space="preserve">/ rc. </w:t>
      </w:r>
    </w:p>
    <w:p w14:paraId="71919904" w14:textId="77777777" w:rsidR="00A97E96" w:rsidRDefault="00A97E96" w:rsidP="00A97E96">
      <w:pPr>
        <w:pStyle w:val="StandardWeb"/>
      </w:pPr>
      <w:r>
        <w:t xml:space="preserve">Frag. Wie heißt das erst </w:t>
      </w:r>
      <w:proofErr w:type="spellStart"/>
      <w:r>
        <w:t>gebott</w:t>
      </w:r>
      <w:proofErr w:type="spellEnd"/>
      <w:r>
        <w:t>?</w:t>
      </w:r>
      <w:r>
        <w:br/>
        <w:t xml:space="preserve">Antwort. Ich </w:t>
      </w:r>
      <w:proofErr w:type="spellStart"/>
      <w:r>
        <w:t>binn</w:t>
      </w:r>
      <w:proofErr w:type="spellEnd"/>
      <w:r>
        <w:t xml:space="preserve"> der HERR dein </w:t>
      </w:r>
      <w:proofErr w:type="spellStart"/>
      <w:r>
        <w:t>Got</w:t>
      </w:r>
      <w:proofErr w:type="spellEnd"/>
      <w:r>
        <w:t xml:space="preserve">/ der dich </w:t>
      </w:r>
      <w:proofErr w:type="spellStart"/>
      <w:r>
        <w:t>auß</w:t>
      </w:r>
      <w:proofErr w:type="spellEnd"/>
      <w:r>
        <w:t xml:space="preserve"> Egypten/ </w:t>
      </w:r>
      <w:proofErr w:type="spellStart"/>
      <w:r>
        <w:t>auß</w:t>
      </w:r>
      <w:proofErr w:type="spellEnd"/>
      <w:r>
        <w:t xml:space="preserve"> dem </w:t>
      </w:r>
      <w:proofErr w:type="spellStart"/>
      <w:r>
        <w:t>diensthauß</w:t>
      </w:r>
      <w:proofErr w:type="spellEnd"/>
      <w:r>
        <w:t xml:space="preserve"> </w:t>
      </w:r>
      <w:proofErr w:type="spellStart"/>
      <w:r>
        <w:t>gefürt</w:t>
      </w:r>
      <w:proofErr w:type="spellEnd"/>
      <w:r>
        <w:t xml:space="preserve"> hab/ Du </w:t>
      </w:r>
      <w:proofErr w:type="spellStart"/>
      <w:r>
        <w:t>solt</w:t>
      </w:r>
      <w:proofErr w:type="spellEnd"/>
      <w:r>
        <w:t xml:space="preserve"> kein andere noch </w:t>
      </w:r>
      <w:proofErr w:type="spellStart"/>
      <w:r>
        <w:t>frembde</w:t>
      </w:r>
      <w:proofErr w:type="spellEnd"/>
      <w:r>
        <w:t xml:space="preserve"> Götter vor mir haben. Das ist/ du </w:t>
      </w:r>
      <w:proofErr w:type="spellStart"/>
      <w:r>
        <w:t>solt</w:t>
      </w:r>
      <w:proofErr w:type="spellEnd"/>
      <w:r>
        <w:t xml:space="preserve"> Gott deinem </w:t>
      </w:r>
      <w:proofErr w:type="spellStart"/>
      <w:r>
        <w:t>herren</w:t>
      </w:r>
      <w:proofErr w:type="spellEnd"/>
      <w:r>
        <w:t xml:space="preserve">/ dich </w:t>
      </w:r>
      <w:proofErr w:type="spellStart"/>
      <w:r>
        <w:t>gantz</w:t>
      </w:r>
      <w:proofErr w:type="spellEnd"/>
      <w:r>
        <w:t xml:space="preserve"> ergeben </w:t>
      </w:r>
      <w:proofErr w:type="spellStart"/>
      <w:r>
        <w:t>vnd</w:t>
      </w:r>
      <w:proofErr w:type="spellEnd"/>
      <w:r>
        <w:t xml:space="preserve"> </w:t>
      </w:r>
      <w:proofErr w:type="spellStart"/>
      <w:r>
        <w:t>vertrauwen</w:t>
      </w:r>
      <w:proofErr w:type="spellEnd"/>
      <w:r>
        <w:t xml:space="preserve">/ in über alle ding lieben </w:t>
      </w:r>
      <w:proofErr w:type="spellStart"/>
      <w:r>
        <w:t>vnd</w:t>
      </w:r>
      <w:proofErr w:type="spellEnd"/>
      <w:r>
        <w:t xml:space="preserve"> </w:t>
      </w:r>
      <w:proofErr w:type="spellStart"/>
      <w:r>
        <w:t>förchten</w:t>
      </w:r>
      <w:proofErr w:type="spellEnd"/>
      <w:r>
        <w:t xml:space="preserve">/ </w:t>
      </w:r>
      <w:proofErr w:type="spellStart"/>
      <w:r>
        <w:t>vnd</w:t>
      </w:r>
      <w:proofErr w:type="spellEnd"/>
      <w:r>
        <w:t xml:space="preserve"> alle </w:t>
      </w:r>
      <w:proofErr w:type="spellStart"/>
      <w:r>
        <w:t>hilff</w:t>
      </w:r>
      <w:proofErr w:type="spellEnd"/>
      <w:r>
        <w:t xml:space="preserve"> </w:t>
      </w:r>
      <w:proofErr w:type="spellStart"/>
      <w:r>
        <w:t>vnd</w:t>
      </w:r>
      <w:proofErr w:type="spellEnd"/>
      <w:r>
        <w:t xml:space="preserve"> </w:t>
      </w:r>
      <w:proofErr w:type="spellStart"/>
      <w:r>
        <w:t>seligkeit</w:t>
      </w:r>
      <w:proofErr w:type="spellEnd"/>
      <w:r>
        <w:t xml:space="preserve"> zu leib </w:t>
      </w:r>
      <w:proofErr w:type="spellStart"/>
      <w:r>
        <w:t>vnd</w:t>
      </w:r>
      <w:proofErr w:type="spellEnd"/>
      <w:r>
        <w:t xml:space="preserve"> </w:t>
      </w:r>
      <w:proofErr w:type="spellStart"/>
      <w:r>
        <w:t>seel</w:t>
      </w:r>
      <w:proofErr w:type="spellEnd"/>
      <w:r>
        <w:t xml:space="preserve"> bey im allein suchen. </w:t>
      </w:r>
    </w:p>
    <w:p w14:paraId="79A82EE1" w14:textId="77777777" w:rsidR="00A97E96" w:rsidRDefault="00A97E96" w:rsidP="00A97E96">
      <w:pPr>
        <w:pStyle w:val="StandardWeb"/>
      </w:pPr>
      <w:r>
        <w:t xml:space="preserve">Frag. Wie heißt das </w:t>
      </w:r>
      <w:proofErr w:type="spellStart"/>
      <w:r>
        <w:t>ander</w:t>
      </w:r>
      <w:proofErr w:type="spellEnd"/>
      <w:r>
        <w:t xml:space="preserve"> </w:t>
      </w:r>
      <w:proofErr w:type="spellStart"/>
      <w:r>
        <w:t>gebott</w:t>
      </w:r>
      <w:proofErr w:type="spellEnd"/>
      <w:r>
        <w:t>?</w:t>
      </w:r>
      <w:r>
        <w:br/>
        <w:t xml:space="preserve">Antwort. Du </w:t>
      </w:r>
      <w:proofErr w:type="spellStart"/>
      <w:r>
        <w:t>solt</w:t>
      </w:r>
      <w:proofErr w:type="spellEnd"/>
      <w:r>
        <w:t xml:space="preserve"> dir kein graben/ oder geschnitzte </w:t>
      </w:r>
      <w:proofErr w:type="spellStart"/>
      <w:r>
        <w:t>bild</w:t>
      </w:r>
      <w:proofErr w:type="spellEnd"/>
      <w:r>
        <w:t xml:space="preserve"> machen/ ja gar kein </w:t>
      </w:r>
      <w:proofErr w:type="spellStart"/>
      <w:r>
        <w:t>bildnuß</w:t>
      </w:r>
      <w:proofErr w:type="spellEnd"/>
      <w:r>
        <w:t xml:space="preserve">/ rc. Das ist/ du </w:t>
      </w:r>
      <w:proofErr w:type="spellStart"/>
      <w:r>
        <w:t>solt</w:t>
      </w:r>
      <w:proofErr w:type="spellEnd"/>
      <w:r>
        <w:t xml:space="preserve"> </w:t>
      </w:r>
      <w:proofErr w:type="spellStart"/>
      <w:r>
        <w:t>Got</w:t>
      </w:r>
      <w:proofErr w:type="spellEnd"/>
      <w:r>
        <w:t xml:space="preserve">/ der daß ewig </w:t>
      </w:r>
      <w:proofErr w:type="spellStart"/>
      <w:r>
        <w:t>vnsichtbar</w:t>
      </w:r>
      <w:proofErr w:type="spellEnd"/>
      <w:r>
        <w:t xml:space="preserve"> </w:t>
      </w:r>
      <w:proofErr w:type="spellStart"/>
      <w:r>
        <w:t>gutt</w:t>
      </w:r>
      <w:proofErr w:type="spellEnd"/>
      <w:r>
        <w:t xml:space="preserve"> ist/ </w:t>
      </w:r>
      <w:proofErr w:type="spellStart"/>
      <w:r>
        <w:t>inn</w:t>
      </w:r>
      <w:proofErr w:type="spellEnd"/>
      <w:r>
        <w:t xml:space="preserve"> keinem leiblichen ding abbilden/ auch keine seiner Creaturen/ die selbigen </w:t>
      </w:r>
      <w:proofErr w:type="spellStart"/>
      <w:r>
        <w:t>anzubetten</w:t>
      </w:r>
      <w:proofErr w:type="spellEnd"/>
      <w:r>
        <w:t xml:space="preserve">/ oder göttliche </w:t>
      </w:r>
      <w:proofErr w:type="spellStart"/>
      <w:r>
        <w:t>eer</w:t>
      </w:r>
      <w:proofErr w:type="spellEnd"/>
      <w:r>
        <w:t xml:space="preserve"> beweisen/ oder </w:t>
      </w:r>
      <w:proofErr w:type="spellStart"/>
      <w:r>
        <w:t>hilff</w:t>
      </w:r>
      <w:proofErr w:type="spellEnd"/>
      <w:r>
        <w:t xml:space="preserve"> </w:t>
      </w:r>
      <w:proofErr w:type="spellStart"/>
      <w:r>
        <w:t>vnnd</w:t>
      </w:r>
      <w:proofErr w:type="spellEnd"/>
      <w:r>
        <w:t xml:space="preserve"> </w:t>
      </w:r>
      <w:proofErr w:type="spellStart"/>
      <w:r>
        <w:t>seligkeit</w:t>
      </w:r>
      <w:proofErr w:type="spellEnd"/>
      <w:r>
        <w:t xml:space="preserve"> bey </w:t>
      </w:r>
      <w:proofErr w:type="spellStart"/>
      <w:r>
        <w:t>inen</w:t>
      </w:r>
      <w:proofErr w:type="spellEnd"/>
      <w:r>
        <w:t xml:space="preserve"> </w:t>
      </w:r>
      <w:proofErr w:type="spellStart"/>
      <w:r>
        <w:t>zusuchen</w:t>
      </w:r>
      <w:proofErr w:type="spellEnd"/>
      <w:r>
        <w:t xml:space="preserve">/ dann Gott </w:t>
      </w:r>
      <w:proofErr w:type="spellStart"/>
      <w:r>
        <w:t>wils</w:t>
      </w:r>
      <w:proofErr w:type="spellEnd"/>
      <w:r>
        <w:t xml:space="preserve"> hoch straffen/ Es </w:t>
      </w:r>
      <w:proofErr w:type="spellStart"/>
      <w:r>
        <w:t>verbeütet</w:t>
      </w:r>
      <w:proofErr w:type="spellEnd"/>
      <w:r>
        <w:t xml:space="preserve"> Gott die </w:t>
      </w:r>
      <w:proofErr w:type="spellStart"/>
      <w:r>
        <w:t>bilderen</w:t>
      </w:r>
      <w:proofErr w:type="spellEnd"/>
      <w:r>
        <w:t xml:space="preserve"> so </w:t>
      </w:r>
      <w:proofErr w:type="spellStart"/>
      <w:r>
        <w:t>vereeret</w:t>
      </w:r>
      <w:proofErr w:type="spellEnd"/>
      <w:r>
        <w:t xml:space="preserve"> werden/ als der </w:t>
      </w:r>
      <w:proofErr w:type="spellStart"/>
      <w:r>
        <w:t>Eer</w:t>
      </w:r>
      <w:proofErr w:type="spellEnd"/>
      <w:r>
        <w:t xml:space="preserve"> Gottes </w:t>
      </w:r>
      <w:proofErr w:type="spellStart"/>
      <w:r>
        <w:t>abbrüchig</w:t>
      </w:r>
      <w:proofErr w:type="spellEnd"/>
      <w:r>
        <w:t xml:space="preserve">/ </w:t>
      </w:r>
      <w:proofErr w:type="spellStart"/>
      <w:r>
        <w:t>vnd</w:t>
      </w:r>
      <w:proofErr w:type="spellEnd"/>
      <w:r>
        <w:t xml:space="preserve"> </w:t>
      </w:r>
      <w:proofErr w:type="spellStart"/>
      <w:r>
        <w:t>vnserem</w:t>
      </w:r>
      <w:proofErr w:type="spellEnd"/>
      <w:r>
        <w:t xml:space="preserve"> glauben schädlich. </w:t>
      </w:r>
    </w:p>
    <w:p w14:paraId="441B5477" w14:textId="77777777" w:rsidR="00A97E96" w:rsidRDefault="00A97E96" w:rsidP="00A97E96">
      <w:pPr>
        <w:pStyle w:val="StandardWeb"/>
      </w:pPr>
      <w:r>
        <w:t xml:space="preserve">Frag. Wie heißt das dritt </w:t>
      </w:r>
      <w:proofErr w:type="spellStart"/>
      <w:r>
        <w:t>gebott</w:t>
      </w:r>
      <w:proofErr w:type="spellEnd"/>
      <w:r>
        <w:t>?</w:t>
      </w:r>
      <w:r>
        <w:br/>
        <w:t xml:space="preserve">Antwort. Du </w:t>
      </w:r>
      <w:proofErr w:type="spellStart"/>
      <w:r>
        <w:t>solt</w:t>
      </w:r>
      <w:proofErr w:type="spellEnd"/>
      <w:r>
        <w:t xml:space="preserve"> den </w:t>
      </w:r>
      <w:proofErr w:type="spellStart"/>
      <w:r>
        <w:t>nammen</w:t>
      </w:r>
      <w:proofErr w:type="spellEnd"/>
      <w:r>
        <w:t xml:space="preserve"> des HERREN deines Gotts </w:t>
      </w:r>
      <w:proofErr w:type="spellStart"/>
      <w:r>
        <w:t>nitt</w:t>
      </w:r>
      <w:proofErr w:type="spellEnd"/>
      <w:r>
        <w:t xml:space="preserve"> leichtfertig/ oder </w:t>
      </w:r>
      <w:proofErr w:type="spellStart"/>
      <w:r>
        <w:t>üppiglichen</w:t>
      </w:r>
      <w:proofErr w:type="spellEnd"/>
      <w:r>
        <w:t xml:space="preserve"> </w:t>
      </w:r>
      <w:proofErr w:type="spellStart"/>
      <w:r>
        <w:t>nemmen</w:t>
      </w:r>
      <w:proofErr w:type="spellEnd"/>
      <w:r>
        <w:t xml:space="preserve">. Das ist/ du </w:t>
      </w:r>
      <w:proofErr w:type="spellStart"/>
      <w:r>
        <w:t>solt</w:t>
      </w:r>
      <w:proofErr w:type="spellEnd"/>
      <w:r>
        <w:t xml:space="preserve"> Gott </w:t>
      </w:r>
      <w:proofErr w:type="spellStart"/>
      <w:r>
        <w:t>nitt</w:t>
      </w:r>
      <w:proofErr w:type="spellEnd"/>
      <w:r>
        <w:t xml:space="preserve"> </w:t>
      </w:r>
      <w:proofErr w:type="spellStart"/>
      <w:r>
        <w:t>lesteren</w:t>
      </w:r>
      <w:proofErr w:type="spellEnd"/>
      <w:r>
        <w:t xml:space="preserve">/ </w:t>
      </w:r>
      <w:proofErr w:type="spellStart"/>
      <w:r>
        <w:t>nit</w:t>
      </w:r>
      <w:proofErr w:type="spellEnd"/>
      <w:r>
        <w:t xml:space="preserve"> fluchen/ oder </w:t>
      </w:r>
      <w:proofErr w:type="spellStart"/>
      <w:r>
        <w:t>mitt</w:t>
      </w:r>
      <w:proofErr w:type="spellEnd"/>
      <w:r>
        <w:t xml:space="preserve"> </w:t>
      </w:r>
      <w:proofErr w:type="spellStart"/>
      <w:r>
        <w:t>zaubereyen</w:t>
      </w:r>
      <w:proofErr w:type="spellEnd"/>
      <w:r>
        <w:t xml:space="preserve"> </w:t>
      </w:r>
      <w:proofErr w:type="spellStart"/>
      <w:r>
        <w:t>vmbgeen</w:t>
      </w:r>
      <w:proofErr w:type="spellEnd"/>
      <w:r>
        <w:t xml:space="preserve">/ </w:t>
      </w:r>
      <w:proofErr w:type="spellStart"/>
      <w:r>
        <w:t>sunder</w:t>
      </w:r>
      <w:proofErr w:type="spellEnd"/>
      <w:r>
        <w:t xml:space="preserve"> Gott </w:t>
      </w:r>
      <w:proofErr w:type="spellStart"/>
      <w:r>
        <w:t>mitt</w:t>
      </w:r>
      <w:proofErr w:type="spellEnd"/>
      <w:r>
        <w:t xml:space="preserve"> seinem </w:t>
      </w:r>
      <w:proofErr w:type="spellStart"/>
      <w:r>
        <w:t>heyligen</w:t>
      </w:r>
      <w:proofErr w:type="spellEnd"/>
      <w:r>
        <w:t xml:space="preserve"> </w:t>
      </w:r>
      <w:proofErr w:type="spellStart"/>
      <w:r>
        <w:t>wort</w:t>
      </w:r>
      <w:proofErr w:type="spellEnd"/>
      <w:r>
        <w:t xml:space="preserve"> hoch achten </w:t>
      </w:r>
      <w:proofErr w:type="spellStart"/>
      <w:r>
        <w:t>vnd</w:t>
      </w:r>
      <w:proofErr w:type="spellEnd"/>
      <w:r>
        <w:t xml:space="preserve"> preisen. </w:t>
      </w:r>
    </w:p>
    <w:p w14:paraId="67843444" w14:textId="77777777" w:rsidR="00A97E96" w:rsidRDefault="00A97E96" w:rsidP="00A97E96">
      <w:pPr>
        <w:pStyle w:val="StandardWeb"/>
      </w:pPr>
      <w:r>
        <w:t xml:space="preserve">Frag. Wie </w:t>
      </w:r>
      <w:proofErr w:type="spellStart"/>
      <w:r>
        <w:t>heyßt</w:t>
      </w:r>
      <w:proofErr w:type="spellEnd"/>
      <w:r>
        <w:t xml:space="preserve"> das </w:t>
      </w:r>
      <w:proofErr w:type="spellStart"/>
      <w:r>
        <w:t>vierdt</w:t>
      </w:r>
      <w:proofErr w:type="spellEnd"/>
      <w:r>
        <w:t xml:space="preserve"> </w:t>
      </w:r>
      <w:proofErr w:type="spellStart"/>
      <w:r>
        <w:t>gebott</w:t>
      </w:r>
      <w:proofErr w:type="spellEnd"/>
      <w:r>
        <w:t>?</w:t>
      </w:r>
      <w:r>
        <w:br/>
        <w:t xml:space="preserve">Antwort. </w:t>
      </w:r>
      <w:proofErr w:type="spellStart"/>
      <w:r>
        <w:t>Gedenck</w:t>
      </w:r>
      <w:proofErr w:type="spellEnd"/>
      <w:r>
        <w:t xml:space="preserve"> des Sabbaths/ daß du </w:t>
      </w:r>
      <w:proofErr w:type="spellStart"/>
      <w:r>
        <w:t>jn</w:t>
      </w:r>
      <w:proofErr w:type="spellEnd"/>
      <w:r>
        <w:t xml:space="preserve"> heiligest/ </w:t>
      </w:r>
      <w:proofErr w:type="spellStart"/>
      <w:r>
        <w:t>vnnd</w:t>
      </w:r>
      <w:proofErr w:type="spellEnd"/>
      <w:r>
        <w:t xml:space="preserve"> </w:t>
      </w:r>
      <w:proofErr w:type="spellStart"/>
      <w:r>
        <w:t>feirest</w:t>
      </w:r>
      <w:proofErr w:type="spellEnd"/>
      <w:r>
        <w:t xml:space="preserve">. Das ist/ wir sollen </w:t>
      </w:r>
      <w:proofErr w:type="spellStart"/>
      <w:r>
        <w:t>ewigklich</w:t>
      </w:r>
      <w:proofErr w:type="spellEnd"/>
      <w:r>
        <w:t xml:space="preserve"> </w:t>
      </w:r>
      <w:proofErr w:type="spellStart"/>
      <w:r>
        <w:t>vonn</w:t>
      </w:r>
      <w:proofErr w:type="spellEnd"/>
      <w:r>
        <w:t xml:space="preserve"> </w:t>
      </w:r>
      <w:proofErr w:type="spellStart"/>
      <w:r>
        <w:t>sünden</w:t>
      </w:r>
      <w:proofErr w:type="spellEnd"/>
      <w:r>
        <w:t xml:space="preserve"> </w:t>
      </w:r>
      <w:proofErr w:type="spellStart"/>
      <w:r>
        <w:t>feiren</w:t>
      </w:r>
      <w:proofErr w:type="spellEnd"/>
      <w:r>
        <w:t xml:space="preserve">/ </w:t>
      </w:r>
      <w:proofErr w:type="spellStart"/>
      <w:r>
        <w:t>vnnd</w:t>
      </w:r>
      <w:proofErr w:type="spellEnd"/>
      <w:r>
        <w:t xml:space="preserve"> </w:t>
      </w:r>
      <w:proofErr w:type="spellStart"/>
      <w:r>
        <w:t>vmb</w:t>
      </w:r>
      <w:proofErr w:type="spellEnd"/>
      <w:r>
        <w:t xml:space="preserve"> </w:t>
      </w:r>
      <w:proofErr w:type="spellStart"/>
      <w:r>
        <w:t>besserung</w:t>
      </w:r>
      <w:proofErr w:type="spellEnd"/>
      <w:r>
        <w:t xml:space="preserve"> willen/ </w:t>
      </w:r>
      <w:proofErr w:type="spellStart"/>
      <w:r>
        <w:t>auff</w:t>
      </w:r>
      <w:proofErr w:type="spellEnd"/>
      <w:r>
        <w:t xml:space="preserve"> </w:t>
      </w:r>
      <w:proofErr w:type="spellStart"/>
      <w:r>
        <w:t>bestimpte</w:t>
      </w:r>
      <w:proofErr w:type="spellEnd"/>
      <w:r>
        <w:t xml:space="preserve"> zeit/ Gottes </w:t>
      </w:r>
      <w:proofErr w:type="spellStart"/>
      <w:r>
        <w:t>wort</w:t>
      </w:r>
      <w:proofErr w:type="spellEnd"/>
      <w:r>
        <w:t xml:space="preserve"> </w:t>
      </w:r>
      <w:proofErr w:type="spellStart"/>
      <w:r>
        <w:t>mitt</w:t>
      </w:r>
      <w:proofErr w:type="spellEnd"/>
      <w:r>
        <w:t xml:space="preserve"> ernst hören/ Deßgleichen sein heilige </w:t>
      </w:r>
      <w:proofErr w:type="spellStart"/>
      <w:r>
        <w:t>puntzeychen</w:t>
      </w:r>
      <w:proofErr w:type="spellEnd"/>
      <w:r>
        <w:t xml:space="preserve"> bey der </w:t>
      </w:r>
      <w:proofErr w:type="spellStart"/>
      <w:r>
        <w:t>gemeyn</w:t>
      </w:r>
      <w:proofErr w:type="spellEnd"/>
      <w:r>
        <w:t xml:space="preserve"> Gottes </w:t>
      </w:r>
      <w:proofErr w:type="spellStart"/>
      <w:r>
        <w:t>begon</w:t>
      </w:r>
      <w:proofErr w:type="spellEnd"/>
      <w:r>
        <w:t xml:space="preserve">. </w:t>
      </w:r>
    </w:p>
    <w:p w14:paraId="55D60924" w14:textId="77777777" w:rsidR="00A97E96" w:rsidRDefault="00A97E96" w:rsidP="00A97E96">
      <w:pPr>
        <w:pStyle w:val="StandardWeb"/>
      </w:pPr>
      <w:r>
        <w:t xml:space="preserve">Frag. Wie heißt das </w:t>
      </w:r>
      <w:proofErr w:type="spellStart"/>
      <w:r>
        <w:t>fünfft</w:t>
      </w:r>
      <w:proofErr w:type="spellEnd"/>
      <w:r>
        <w:t xml:space="preserve"> </w:t>
      </w:r>
      <w:proofErr w:type="spellStart"/>
      <w:r>
        <w:t>gebott</w:t>
      </w:r>
      <w:proofErr w:type="spellEnd"/>
      <w:r>
        <w:t>?</w:t>
      </w:r>
      <w:r>
        <w:br/>
        <w:t xml:space="preserve">Antwort. Du </w:t>
      </w:r>
      <w:proofErr w:type="spellStart"/>
      <w:r>
        <w:t>solt</w:t>
      </w:r>
      <w:proofErr w:type="spellEnd"/>
      <w:r>
        <w:t xml:space="preserve"> dein </w:t>
      </w:r>
      <w:proofErr w:type="spellStart"/>
      <w:r>
        <w:t>vatter</w:t>
      </w:r>
      <w:proofErr w:type="spellEnd"/>
      <w:r>
        <w:t xml:space="preserve"> </w:t>
      </w:r>
      <w:proofErr w:type="spellStart"/>
      <w:r>
        <w:t>vnd</w:t>
      </w:r>
      <w:proofErr w:type="spellEnd"/>
      <w:r>
        <w:t xml:space="preserve"> </w:t>
      </w:r>
      <w:proofErr w:type="spellStart"/>
      <w:r>
        <w:t>muter</w:t>
      </w:r>
      <w:proofErr w:type="spellEnd"/>
      <w:r>
        <w:t xml:space="preserve"> in hohen ehren halten. Das ist/ du </w:t>
      </w:r>
      <w:proofErr w:type="spellStart"/>
      <w:r>
        <w:t>solt</w:t>
      </w:r>
      <w:proofErr w:type="spellEnd"/>
      <w:r>
        <w:t xml:space="preserve"> </w:t>
      </w:r>
      <w:proofErr w:type="spellStart"/>
      <w:r>
        <w:t>yederman</w:t>
      </w:r>
      <w:proofErr w:type="spellEnd"/>
      <w:r>
        <w:t xml:space="preserve"> gehorsam sein/ nach Gottes </w:t>
      </w:r>
      <w:proofErr w:type="spellStart"/>
      <w:r>
        <w:t>befelch</w:t>
      </w:r>
      <w:proofErr w:type="spellEnd"/>
      <w:r>
        <w:t xml:space="preserve">/ </w:t>
      </w:r>
      <w:proofErr w:type="spellStart"/>
      <w:r>
        <w:t>de3inen</w:t>
      </w:r>
      <w:proofErr w:type="spellEnd"/>
      <w:r>
        <w:t xml:space="preserve"> </w:t>
      </w:r>
      <w:proofErr w:type="spellStart"/>
      <w:r>
        <w:t>Elteren</w:t>
      </w:r>
      <w:proofErr w:type="spellEnd"/>
      <w:r>
        <w:t xml:space="preserve">/ </w:t>
      </w:r>
      <w:proofErr w:type="spellStart"/>
      <w:r>
        <w:t>OBerkeiten</w:t>
      </w:r>
      <w:proofErr w:type="spellEnd"/>
      <w:r>
        <w:t xml:space="preserve">/ Zuchtmeistern/ ja allen Christen so </w:t>
      </w:r>
      <w:proofErr w:type="spellStart"/>
      <w:r>
        <w:t>vns</w:t>
      </w:r>
      <w:proofErr w:type="spellEnd"/>
      <w:r>
        <w:t xml:space="preserve"> mit </w:t>
      </w:r>
      <w:proofErr w:type="spellStart"/>
      <w:r>
        <w:t>treüwen</w:t>
      </w:r>
      <w:proofErr w:type="spellEnd"/>
      <w:r>
        <w:t xml:space="preserve"> </w:t>
      </w:r>
      <w:proofErr w:type="spellStart"/>
      <w:r>
        <w:t>manen</w:t>
      </w:r>
      <w:proofErr w:type="spellEnd"/>
      <w:r>
        <w:t xml:space="preserve">. </w:t>
      </w:r>
    </w:p>
    <w:p w14:paraId="0F298E43" w14:textId="77777777" w:rsidR="00A97E96" w:rsidRDefault="00A97E96" w:rsidP="00A97E96">
      <w:pPr>
        <w:pStyle w:val="StandardWeb"/>
      </w:pPr>
      <w:r>
        <w:t xml:space="preserve">Frag. Wie heißt das </w:t>
      </w:r>
      <w:proofErr w:type="spellStart"/>
      <w:r>
        <w:t>sechßt</w:t>
      </w:r>
      <w:proofErr w:type="spellEnd"/>
      <w:r>
        <w:t xml:space="preserve"> </w:t>
      </w:r>
      <w:proofErr w:type="spellStart"/>
      <w:r>
        <w:t>gebott</w:t>
      </w:r>
      <w:proofErr w:type="spellEnd"/>
      <w:r>
        <w:t>?</w:t>
      </w:r>
      <w:r>
        <w:br/>
        <w:t xml:space="preserve">Antwort. Du </w:t>
      </w:r>
      <w:proofErr w:type="spellStart"/>
      <w:r>
        <w:t>solt</w:t>
      </w:r>
      <w:proofErr w:type="spellEnd"/>
      <w:r>
        <w:t xml:space="preserve"> </w:t>
      </w:r>
      <w:proofErr w:type="spellStart"/>
      <w:r>
        <w:t>nit</w:t>
      </w:r>
      <w:proofErr w:type="spellEnd"/>
      <w:r>
        <w:t xml:space="preserve"> tödten. Das ist/ du </w:t>
      </w:r>
      <w:proofErr w:type="spellStart"/>
      <w:r>
        <w:t>solt</w:t>
      </w:r>
      <w:proofErr w:type="spellEnd"/>
      <w:r>
        <w:t xml:space="preserve"> deinem nächsten sein leben on Gottes </w:t>
      </w:r>
      <w:proofErr w:type="spellStart"/>
      <w:r>
        <w:t>befelch</w:t>
      </w:r>
      <w:proofErr w:type="spellEnd"/>
      <w:r>
        <w:t xml:space="preserve"> </w:t>
      </w:r>
      <w:proofErr w:type="spellStart"/>
      <w:r>
        <w:t>nit</w:t>
      </w:r>
      <w:proofErr w:type="spellEnd"/>
      <w:r>
        <w:t xml:space="preserve"> </w:t>
      </w:r>
      <w:proofErr w:type="spellStart"/>
      <w:r>
        <w:t>nemmen</w:t>
      </w:r>
      <w:proofErr w:type="spellEnd"/>
      <w:r>
        <w:t xml:space="preserve">/ noch entleiben/ noch hassen/ seinen guten </w:t>
      </w:r>
      <w:proofErr w:type="spellStart"/>
      <w:r>
        <w:t>lymat</w:t>
      </w:r>
      <w:proofErr w:type="spellEnd"/>
      <w:r>
        <w:t xml:space="preserve"> </w:t>
      </w:r>
      <w:proofErr w:type="spellStart"/>
      <w:r>
        <w:t>nitt</w:t>
      </w:r>
      <w:proofErr w:type="spellEnd"/>
      <w:r>
        <w:t xml:space="preserve"> verargen/ </w:t>
      </w:r>
      <w:proofErr w:type="spellStart"/>
      <w:r>
        <w:t>sonder</w:t>
      </w:r>
      <w:proofErr w:type="spellEnd"/>
      <w:r>
        <w:t xml:space="preserve"> </w:t>
      </w:r>
      <w:proofErr w:type="spellStart"/>
      <w:r>
        <w:t>jm</w:t>
      </w:r>
      <w:proofErr w:type="spellEnd"/>
      <w:r>
        <w:t xml:space="preserve"> alles </w:t>
      </w:r>
      <w:proofErr w:type="spellStart"/>
      <w:r>
        <w:t>guts</w:t>
      </w:r>
      <w:proofErr w:type="spellEnd"/>
      <w:r>
        <w:t xml:space="preserve"> beweisen. </w:t>
      </w:r>
    </w:p>
    <w:p w14:paraId="48434E32" w14:textId="77777777" w:rsidR="00A97E96" w:rsidRDefault="00A97E96" w:rsidP="00A97E96">
      <w:pPr>
        <w:pStyle w:val="StandardWeb"/>
      </w:pPr>
      <w:r>
        <w:t xml:space="preserve">Frag. Wie heißt das </w:t>
      </w:r>
      <w:proofErr w:type="spellStart"/>
      <w:r>
        <w:t>sibend</w:t>
      </w:r>
      <w:proofErr w:type="spellEnd"/>
      <w:r>
        <w:t xml:space="preserve"> </w:t>
      </w:r>
      <w:proofErr w:type="spellStart"/>
      <w:r>
        <w:t>gebott</w:t>
      </w:r>
      <w:proofErr w:type="spellEnd"/>
      <w:r>
        <w:t>?</w:t>
      </w:r>
      <w:r>
        <w:br/>
        <w:t xml:space="preserve">Antwort. Du </w:t>
      </w:r>
      <w:proofErr w:type="spellStart"/>
      <w:r>
        <w:t>solt</w:t>
      </w:r>
      <w:proofErr w:type="spellEnd"/>
      <w:r>
        <w:t xml:space="preserve"> </w:t>
      </w:r>
      <w:proofErr w:type="spellStart"/>
      <w:r>
        <w:t>nitt</w:t>
      </w:r>
      <w:proofErr w:type="spellEnd"/>
      <w:r>
        <w:t xml:space="preserve"> </w:t>
      </w:r>
      <w:proofErr w:type="spellStart"/>
      <w:r>
        <w:t>Eebrechen</w:t>
      </w:r>
      <w:proofErr w:type="spellEnd"/>
      <w:r>
        <w:t xml:space="preserve">. Das ist/ Du </w:t>
      </w:r>
      <w:proofErr w:type="spellStart"/>
      <w:r>
        <w:t>solt</w:t>
      </w:r>
      <w:proofErr w:type="spellEnd"/>
      <w:r>
        <w:t xml:space="preserve"> dich halten in deinem </w:t>
      </w:r>
      <w:proofErr w:type="spellStart"/>
      <w:r>
        <w:t>beruff</w:t>
      </w:r>
      <w:proofErr w:type="spellEnd"/>
      <w:r>
        <w:t xml:space="preserve"> nach Gottes </w:t>
      </w:r>
      <w:proofErr w:type="spellStart"/>
      <w:r>
        <w:t>befelch</w:t>
      </w:r>
      <w:proofErr w:type="spellEnd"/>
      <w:r>
        <w:t xml:space="preserve">/ </w:t>
      </w:r>
      <w:proofErr w:type="spellStart"/>
      <w:r>
        <w:t>vndalle</w:t>
      </w:r>
      <w:proofErr w:type="spellEnd"/>
      <w:r>
        <w:t xml:space="preserve"> </w:t>
      </w:r>
      <w:proofErr w:type="spellStart"/>
      <w:r>
        <w:t>vnkeüscheit</w:t>
      </w:r>
      <w:proofErr w:type="spellEnd"/>
      <w:r>
        <w:t xml:space="preserve"> an leib </w:t>
      </w:r>
      <w:proofErr w:type="spellStart"/>
      <w:r>
        <w:t>vnd</w:t>
      </w:r>
      <w:proofErr w:type="spellEnd"/>
      <w:r>
        <w:t xml:space="preserve"> </w:t>
      </w:r>
      <w:proofErr w:type="spellStart"/>
      <w:r>
        <w:t>seel</w:t>
      </w:r>
      <w:proofErr w:type="spellEnd"/>
      <w:r>
        <w:t xml:space="preserve"> vermeiden. </w:t>
      </w:r>
    </w:p>
    <w:p w14:paraId="591BB44C" w14:textId="77777777" w:rsidR="00A97E96" w:rsidRDefault="00A97E96" w:rsidP="00A97E96">
      <w:pPr>
        <w:pStyle w:val="StandardWeb"/>
      </w:pPr>
      <w:r>
        <w:t xml:space="preserve">Frag. Wie heißt das acht </w:t>
      </w:r>
      <w:proofErr w:type="spellStart"/>
      <w:r>
        <w:t>gebott</w:t>
      </w:r>
      <w:proofErr w:type="spellEnd"/>
      <w:r>
        <w:t>?</w:t>
      </w:r>
      <w:r>
        <w:br/>
        <w:t xml:space="preserve">Antwort. Du </w:t>
      </w:r>
      <w:proofErr w:type="spellStart"/>
      <w:r>
        <w:t>solt</w:t>
      </w:r>
      <w:proofErr w:type="spellEnd"/>
      <w:r>
        <w:t xml:space="preserve"> </w:t>
      </w:r>
      <w:proofErr w:type="spellStart"/>
      <w:r>
        <w:t>nitt</w:t>
      </w:r>
      <w:proofErr w:type="spellEnd"/>
      <w:r>
        <w:t xml:space="preserve"> </w:t>
      </w:r>
      <w:proofErr w:type="spellStart"/>
      <w:r>
        <w:t>stälen</w:t>
      </w:r>
      <w:proofErr w:type="spellEnd"/>
      <w:r>
        <w:t xml:space="preserve">. Das ist/ du </w:t>
      </w:r>
      <w:proofErr w:type="spellStart"/>
      <w:r>
        <w:t>solt</w:t>
      </w:r>
      <w:proofErr w:type="spellEnd"/>
      <w:r>
        <w:t xml:space="preserve"> niemands </w:t>
      </w:r>
      <w:proofErr w:type="spellStart"/>
      <w:r>
        <w:t>ettwas</w:t>
      </w:r>
      <w:proofErr w:type="spellEnd"/>
      <w:r>
        <w:t xml:space="preserve"> mit </w:t>
      </w:r>
      <w:proofErr w:type="spellStart"/>
      <w:r>
        <w:t>vnbillicher</w:t>
      </w:r>
      <w:proofErr w:type="spellEnd"/>
      <w:r>
        <w:t xml:space="preserve"> weiß </w:t>
      </w:r>
      <w:proofErr w:type="spellStart"/>
      <w:r>
        <w:t>entfrembden</w:t>
      </w:r>
      <w:proofErr w:type="spellEnd"/>
      <w:r>
        <w:t xml:space="preserve"> oder </w:t>
      </w:r>
      <w:proofErr w:type="spellStart"/>
      <w:r>
        <w:t>verforteilen</w:t>
      </w:r>
      <w:proofErr w:type="spellEnd"/>
      <w:r>
        <w:t xml:space="preserve">/ </w:t>
      </w:r>
      <w:proofErr w:type="spellStart"/>
      <w:r>
        <w:t>sonder</w:t>
      </w:r>
      <w:proofErr w:type="spellEnd"/>
      <w:r>
        <w:t xml:space="preserve"> </w:t>
      </w:r>
      <w:proofErr w:type="spellStart"/>
      <w:r>
        <w:t>yederman</w:t>
      </w:r>
      <w:proofErr w:type="spellEnd"/>
      <w:r>
        <w:t xml:space="preserve">/ so </w:t>
      </w:r>
      <w:proofErr w:type="spellStart"/>
      <w:r>
        <w:t>vil</w:t>
      </w:r>
      <w:proofErr w:type="spellEnd"/>
      <w:r>
        <w:t xml:space="preserve"> dir </w:t>
      </w:r>
      <w:proofErr w:type="spellStart"/>
      <w:r>
        <w:t>müglich</w:t>
      </w:r>
      <w:proofErr w:type="spellEnd"/>
      <w:r>
        <w:t xml:space="preserve">/ </w:t>
      </w:r>
      <w:proofErr w:type="spellStart"/>
      <w:r>
        <w:t>guts</w:t>
      </w:r>
      <w:proofErr w:type="spellEnd"/>
      <w:r>
        <w:t xml:space="preserve"> thun. </w:t>
      </w:r>
    </w:p>
    <w:p w14:paraId="16E0A32D" w14:textId="77777777" w:rsidR="00A97E96" w:rsidRDefault="00A97E96" w:rsidP="00A97E96">
      <w:pPr>
        <w:pStyle w:val="StandardWeb"/>
      </w:pPr>
      <w:r>
        <w:t xml:space="preserve">Frag. Wie heißt das </w:t>
      </w:r>
      <w:proofErr w:type="spellStart"/>
      <w:r>
        <w:t>neündt</w:t>
      </w:r>
      <w:proofErr w:type="spellEnd"/>
      <w:r>
        <w:t xml:space="preserve"> </w:t>
      </w:r>
      <w:proofErr w:type="spellStart"/>
      <w:r>
        <w:t>gebott</w:t>
      </w:r>
      <w:proofErr w:type="spellEnd"/>
      <w:r>
        <w:t>?</w:t>
      </w:r>
      <w:r>
        <w:br/>
        <w:t xml:space="preserve">Antwort. Du </w:t>
      </w:r>
      <w:proofErr w:type="spellStart"/>
      <w:r>
        <w:t>solt</w:t>
      </w:r>
      <w:proofErr w:type="spellEnd"/>
      <w:r>
        <w:t xml:space="preserve"> kein falsche </w:t>
      </w:r>
      <w:proofErr w:type="spellStart"/>
      <w:r>
        <w:t>zeügknüß</w:t>
      </w:r>
      <w:proofErr w:type="spellEnd"/>
      <w:r>
        <w:t xml:space="preserve"> geben wider deinen nächsten. Das ist/ du </w:t>
      </w:r>
      <w:proofErr w:type="spellStart"/>
      <w:r>
        <w:t>solt</w:t>
      </w:r>
      <w:proofErr w:type="spellEnd"/>
      <w:r>
        <w:t xml:space="preserve"> deinen </w:t>
      </w:r>
      <w:proofErr w:type="spellStart"/>
      <w:r>
        <w:t>bruder</w:t>
      </w:r>
      <w:proofErr w:type="spellEnd"/>
      <w:r>
        <w:t xml:space="preserve"> </w:t>
      </w:r>
      <w:proofErr w:type="spellStart"/>
      <w:r>
        <w:t>nitt</w:t>
      </w:r>
      <w:proofErr w:type="spellEnd"/>
      <w:r>
        <w:t xml:space="preserve"> </w:t>
      </w:r>
      <w:proofErr w:type="spellStart"/>
      <w:r>
        <w:t>vnbillichen</w:t>
      </w:r>
      <w:proofErr w:type="spellEnd"/>
      <w:r>
        <w:t xml:space="preserve"> </w:t>
      </w:r>
      <w:proofErr w:type="spellStart"/>
      <w:r>
        <w:t>verliegen</w:t>
      </w:r>
      <w:proofErr w:type="spellEnd"/>
      <w:r>
        <w:t xml:space="preserve">/ </w:t>
      </w:r>
      <w:proofErr w:type="spellStart"/>
      <w:r>
        <w:t>sonder</w:t>
      </w:r>
      <w:proofErr w:type="spellEnd"/>
      <w:r>
        <w:t xml:space="preserve"> </w:t>
      </w:r>
      <w:proofErr w:type="spellStart"/>
      <w:r>
        <w:t>jhm</w:t>
      </w:r>
      <w:proofErr w:type="spellEnd"/>
      <w:r>
        <w:t xml:space="preserve"> zu aller </w:t>
      </w:r>
      <w:proofErr w:type="spellStart"/>
      <w:r>
        <w:t>warheit</w:t>
      </w:r>
      <w:proofErr w:type="spellEnd"/>
      <w:r>
        <w:t xml:space="preserve"> </w:t>
      </w:r>
      <w:proofErr w:type="spellStart"/>
      <w:r>
        <w:t>verhelffen</w:t>
      </w:r>
      <w:proofErr w:type="spellEnd"/>
      <w:r>
        <w:t xml:space="preserve">/ </w:t>
      </w:r>
      <w:proofErr w:type="spellStart"/>
      <w:r>
        <w:t>vnd</w:t>
      </w:r>
      <w:proofErr w:type="spellEnd"/>
      <w:r>
        <w:t xml:space="preserve"> erhalten. </w:t>
      </w:r>
    </w:p>
    <w:p w14:paraId="42E0A77A" w14:textId="77777777" w:rsidR="00A97E96" w:rsidRDefault="00A97E96" w:rsidP="00A97E96">
      <w:pPr>
        <w:pStyle w:val="StandardWeb"/>
      </w:pPr>
      <w:r>
        <w:t xml:space="preserve">Frag. Wie heißt das </w:t>
      </w:r>
      <w:proofErr w:type="spellStart"/>
      <w:r>
        <w:t>zehend</w:t>
      </w:r>
      <w:proofErr w:type="spellEnd"/>
      <w:r>
        <w:t xml:space="preserve"> </w:t>
      </w:r>
      <w:proofErr w:type="spellStart"/>
      <w:r>
        <w:t>gebott</w:t>
      </w:r>
      <w:proofErr w:type="spellEnd"/>
      <w:r>
        <w:t>?</w:t>
      </w:r>
      <w:r>
        <w:br/>
        <w:t xml:space="preserve">Antwort. Du </w:t>
      </w:r>
      <w:proofErr w:type="spellStart"/>
      <w:r>
        <w:t>solt</w:t>
      </w:r>
      <w:proofErr w:type="spellEnd"/>
      <w:r>
        <w:t xml:space="preserve"> </w:t>
      </w:r>
      <w:proofErr w:type="spellStart"/>
      <w:r>
        <w:t>nitt</w:t>
      </w:r>
      <w:proofErr w:type="spellEnd"/>
      <w:r>
        <w:t xml:space="preserve"> </w:t>
      </w:r>
      <w:proofErr w:type="spellStart"/>
      <w:r>
        <w:t>begeren</w:t>
      </w:r>
      <w:proofErr w:type="spellEnd"/>
      <w:r>
        <w:t xml:space="preserve"> deines nächsten </w:t>
      </w:r>
      <w:proofErr w:type="spellStart"/>
      <w:r>
        <w:t>hauß</w:t>
      </w:r>
      <w:proofErr w:type="spellEnd"/>
      <w:r>
        <w:t xml:space="preserve">/ Du </w:t>
      </w:r>
      <w:proofErr w:type="spellStart"/>
      <w:r>
        <w:t>solt</w:t>
      </w:r>
      <w:proofErr w:type="spellEnd"/>
      <w:r>
        <w:t xml:space="preserve"> </w:t>
      </w:r>
      <w:proofErr w:type="spellStart"/>
      <w:r>
        <w:t>nitt</w:t>
      </w:r>
      <w:proofErr w:type="spellEnd"/>
      <w:r>
        <w:t xml:space="preserve"> </w:t>
      </w:r>
      <w:proofErr w:type="spellStart"/>
      <w:r>
        <w:t>begeren</w:t>
      </w:r>
      <w:proofErr w:type="spellEnd"/>
      <w:r>
        <w:t xml:space="preserve"> deines nächsten </w:t>
      </w:r>
      <w:proofErr w:type="spellStart"/>
      <w:r>
        <w:t>wiebs</w:t>
      </w:r>
      <w:proofErr w:type="spellEnd"/>
      <w:r>
        <w:t xml:space="preserve">/ </w:t>
      </w:r>
      <w:proofErr w:type="spellStart"/>
      <w:r>
        <w:t>kknecht</w:t>
      </w:r>
      <w:proofErr w:type="spellEnd"/>
      <w:r>
        <w:t xml:space="preserve">/ </w:t>
      </w:r>
      <w:proofErr w:type="spellStart"/>
      <w:r>
        <w:t>magt</w:t>
      </w:r>
      <w:proofErr w:type="spellEnd"/>
      <w:r>
        <w:t xml:space="preserve">/ rc. Das ist/ du </w:t>
      </w:r>
      <w:proofErr w:type="spellStart"/>
      <w:r>
        <w:t>solt</w:t>
      </w:r>
      <w:proofErr w:type="spellEnd"/>
      <w:r>
        <w:t xml:space="preserve"> </w:t>
      </w:r>
      <w:proofErr w:type="spellStart"/>
      <w:r>
        <w:t>nitt</w:t>
      </w:r>
      <w:proofErr w:type="spellEnd"/>
      <w:r>
        <w:t xml:space="preserve"> allein mit </w:t>
      </w:r>
      <w:proofErr w:type="spellStart"/>
      <w:r>
        <w:t>eüsserlichen</w:t>
      </w:r>
      <w:proofErr w:type="spellEnd"/>
      <w:r>
        <w:t xml:space="preserve"> </w:t>
      </w:r>
      <w:proofErr w:type="spellStart"/>
      <w:r>
        <w:t>sitten</w:t>
      </w:r>
      <w:proofErr w:type="spellEnd"/>
      <w:r>
        <w:t xml:space="preserve"> </w:t>
      </w:r>
      <w:proofErr w:type="spellStart"/>
      <w:r>
        <w:t>vnnd</w:t>
      </w:r>
      <w:proofErr w:type="spellEnd"/>
      <w:r>
        <w:t xml:space="preserve"> </w:t>
      </w:r>
      <w:proofErr w:type="spellStart"/>
      <w:r>
        <w:t>geberden</w:t>
      </w:r>
      <w:proofErr w:type="spellEnd"/>
      <w:r>
        <w:t xml:space="preserve"> deinem nächsten guts erzeigen/ </w:t>
      </w:r>
      <w:proofErr w:type="spellStart"/>
      <w:r>
        <w:t>sonder</w:t>
      </w:r>
      <w:proofErr w:type="spellEnd"/>
      <w:r>
        <w:t xml:space="preserve"> auch von </w:t>
      </w:r>
      <w:proofErr w:type="spellStart"/>
      <w:r>
        <w:t>hertzen</w:t>
      </w:r>
      <w:proofErr w:type="spellEnd"/>
      <w:r>
        <w:t xml:space="preserve"> schützen </w:t>
      </w:r>
      <w:proofErr w:type="spellStart"/>
      <w:r>
        <w:t>vnnd</w:t>
      </w:r>
      <w:proofErr w:type="spellEnd"/>
      <w:r>
        <w:t xml:space="preserve"> schirmen/ </w:t>
      </w:r>
      <w:proofErr w:type="spellStart"/>
      <w:r>
        <w:t>vnd</w:t>
      </w:r>
      <w:proofErr w:type="spellEnd"/>
      <w:r>
        <w:t xml:space="preserve"> alles so </w:t>
      </w:r>
      <w:proofErr w:type="spellStart"/>
      <w:r>
        <w:t>jm</w:t>
      </w:r>
      <w:proofErr w:type="spellEnd"/>
      <w:r>
        <w:t xml:space="preserve"> Gott gesegnet/ </w:t>
      </w:r>
      <w:proofErr w:type="spellStart"/>
      <w:r>
        <w:t>vnnd</w:t>
      </w:r>
      <w:proofErr w:type="spellEnd"/>
      <w:r>
        <w:t xml:space="preserve"> </w:t>
      </w:r>
      <w:proofErr w:type="spellStart"/>
      <w:r>
        <w:t>damitt</w:t>
      </w:r>
      <w:proofErr w:type="spellEnd"/>
      <w:r>
        <w:t xml:space="preserve"> er begabet/ auch </w:t>
      </w:r>
      <w:proofErr w:type="spellStart"/>
      <w:r>
        <w:t>hertzlichen</w:t>
      </w:r>
      <w:proofErr w:type="spellEnd"/>
      <w:r>
        <w:t xml:space="preserve"> </w:t>
      </w:r>
      <w:proofErr w:type="spellStart"/>
      <w:r>
        <w:t>günnen</w:t>
      </w:r>
      <w:proofErr w:type="spellEnd"/>
      <w:r>
        <w:t xml:space="preserve">. </w:t>
      </w:r>
    </w:p>
    <w:p w14:paraId="3F85BAA7" w14:textId="77777777" w:rsidR="00A97E96" w:rsidRDefault="00A97E96" w:rsidP="00A97E96">
      <w:pPr>
        <w:pStyle w:val="StandardWeb"/>
      </w:pPr>
      <w:r>
        <w:t xml:space="preserve">Frag. </w:t>
      </w:r>
      <w:proofErr w:type="spellStart"/>
      <w:r>
        <w:t>Warzu</w:t>
      </w:r>
      <w:proofErr w:type="spellEnd"/>
      <w:r>
        <w:t xml:space="preserve"> </w:t>
      </w:r>
      <w:proofErr w:type="spellStart"/>
      <w:r>
        <w:t>seind</w:t>
      </w:r>
      <w:proofErr w:type="spellEnd"/>
      <w:r>
        <w:t xml:space="preserve"> </w:t>
      </w:r>
      <w:proofErr w:type="spellStart"/>
      <w:r>
        <w:t>vns</w:t>
      </w:r>
      <w:proofErr w:type="spellEnd"/>
      <w:r>
        <w:t xml:space="preserve"> die </w:t>
      </w:r>
      <w:proofErr w:type="spellStart"/>
      <w:r>
        <w:t>gebott</w:t>
      </w:r>
      <w:proofErr w:type="spellEnd"/>
      <w:r>
        <w:t xml:space="preserve"> Gottes geben?</w:t>
      </w:r>
      <w:r>
        <w:br/>
        <w:t xml:space="preserve">Antwort. Zum ersten </w:t>
      </w:r>
      <w:proofErr w:type="spellStart"/>
      <w:r>
        <w:t>darzu</w:t>
      </w:r>
      <w:proofErr w:type="spellEnd"/>
      <w:r>
        <w:t xml:space="preserve">/ daß wir </w:t>
      </w:r>
      <w:proofErr w:type="spellStart"/>
      <w:r>
        <w:t>leren</w:t>
      </w:r>
      <w:proofErr w:type="spellEnd"/>
      <w:r>
        <w:t xml:space="preserve"> </w:t>
      </w:r>
      <w:proofErr w:type="spellStart"/>
      <w:r>
        <w:t>darauß</w:t>
      </w:r>
      <w:proofErr w:type="spellEnd"/>
      <w:r>
        <w:t xml:space="preserve"> </w:t>
      </w:r>
      <w:proofErr w:type="spellStart"/>
      <w:r>
        <w:t>vnsere</w:t>
      </w:r>
      <w:proofErr w:type="spellEnd"/>
      <w:r>
        <w:t xml:space="preserve"> </w:t>
      </w:r>
      <w:proofErr w:type="spellStart"/>
      <w:r>
        <w:t>sünde</w:t>
      </w:r>
      <w:proofErr w:type="spellEnd"/>
      <w:r>
        <w:t xml:space="preserve"> vor Gott erkennen. Zum anderen/ daß wir </w:t>
      </w:r>
      <w:proofErr w:type="spellStart"/>
      <w:r>
        <w:t>leren</w:t>
      </w:r>
      <w:proofErr w:type="spellEnd"/>
      <w:r>
        <w:t xml:space="preserve"> gute </w:t>
      </w:r>
      <w:proofErr w:type="spellStart"/>
      <w:r>
        <w:t>werck</w:t>
      </w:r>
      <w:proofErr w:type="spellEnd"/>
      <w:r>
        <w:t xml:space="preserve"> thun/ </w:t>
      </w:r>
      <w:proofErr w:type="spellStart"/>
      <w:r>
        <w:t>vnnd</w:t>
      </w:r>
      <w:proofErr w:type="spellEnd"/>
      <w:r>
        <w:t xml:space="preserve"> ein </w:t>
      </w:r>
      <w:proofErr w:type="spellStart"/>
      <w:r>
        <w:t>göllich</w:t>
      </w:r>
      <w:proofErr w:type="spellEnd"/>
      <w:r>
        <w:t xml:space="preserve"> leben </w:t>
      </w:r>
      <w:proofErr w:type="spellStart"/>
      <w:r>
        <w:t>füren</w:t>
      </w:r>
      <w:proofErr w:type="spellEnd"/>
      <w:r>
        <w:t xml:space="preserve">. </w:t>
      </w:r>
    </w:p>
    <w:p w14:paraId="08566F83" w14:textId="77777777" w:rsidR="00A97E96" w:rsidRDefault="00A97E96" w:rsidP="00A97E96">
      <w:pPr>
        <w:pStyle w:val="StandardWeb"/>
      </w:pPr>
      <w:r>
        <w:t xml:space="preserve">Frag. </w:t>
      </w:r>
      <w:proofErr w:type="spellStart"/>
      <w:r>
        <w:t>Künnen</w:t>
      </w:r>
      <w:proofErr w:type="spellEnd"/>
      <w:r>
        <w:t xml:space="preserve"> wir auch die </w:t>
      </w:r>
      <w:proofErr w:type="spellStart"/>
      <w:r>
        <w:t>gebott</w:t>
      </w:r>
      <w:proofErr w:type="spellEnd"/>
      <w:r>
        <w:t xml:space="preserve"> Gottes/ </w:t>
      </w:r>
      <w:proofErr w:type="spellStart"/>
      <w:r>
        <w:t>volkummenlich</w:t>
      </w:r>
      <w:proofErr w:type="spellEnd"/>
      <w:r>
        <w:t xml:space="preserve"> </w:t>
      </w:r>
      <w:proofErr w:type="spellStart"/>
      <w:r>
        <w:t>mitt</w:t>
      </w:r>
      <w:proofErr w:type="spellEnd"/>
      <w:r>
        <w:t xml:space="preserve"> </w:t>
      </w:r>
      <w:proofErr w:type="spellStart"/>
      <w:r>
        <w:t>vnsern</w:t>
      </w:r>
      <w:proofErr w:type="spellEnd"/>
      <w:r>
        <w:t xml:space="preserve"> guten </w:t>
      </w:r>
      <w:proofErr w:type="spellStart"/>
      <w:r>
        <w:t>wercken</w:t>
      </w:r>
      <w:proofErr w:type="spellEnd"/>
      <w:r>
        <w:t xml:space="preserve"> erfüllen?</w:t>
      </w:r>
      <w:r>
        <w:br/>
        <w:t xml:space="preserve">Antwort. Nein/ dann </w:t>
      </w:r>
      <w:proofErr w:type="spellStart"/>
      <w:r>
        <w:t>vnsere</w:t>
      </w:r>
      <w:proofErr w:type="spellEnd"/>
      <w:r>
        <w:t xml:space="preserve"> gute </w:t>
      </w:r>
      <w:proofErr w:type="spellStart"/>
      <w:r>
        <w:t>werck</w:t>
      </w:r>
      <w:proofErr w:type="spellEnd"/>
      <w:r>
        <w:t xml:space="preserve">/ </w:t>
      </w:r>
      <w:proofErr w:type="spellStart"/>
      <w:r>
        <w:t>seind</w:t>
      </w:r>
      <w:proofErr w:type="spellEnd"/>
      <w:r>
        <w:t xml:space="preserve"> von wegen der </w:t>
      </w:r>
      <w:proofErr w:type="spellStart"/>
      <w:r>
        <w:t>sünden</w:t>
      </w:r>
      <w:proofErr w:type="spellEnd"/>
      <w:r>
        <w:t xml:space="preserve">/ </w:t>
      </w:r>
      <w:proofErr w:type="spellStart"/>
      <w:r>
        <w:t>darinn</w:t>
      </w:r>
      <w:proofErr w:type="spellEnd"/>
      <w:r>
        <w:t xml:space="preserve"> wir </w:t>
      </w:r>
      <w:proofErr w:type="spellStart"/>
      <w:r>
        <w:t>entpfangen</w:t>
      </w:r>
      <w:proofErr w:type="spellEnd"/>
      <w:r>
        <w:t xml:space="preserve"> </w:t>
      </w:r>
      <w:proofErr w:type="spellStart"/>
      <w:r>
        <w:t>vnd</w:t>
      </w:r>
      <w:proofErr w:type="spellEnd"/>
      <w:r>
        <w:t xml:space="preserve"> geboren </w:t>
      </w:r>
      <w:proofErr w:type="spellStart"/>
      <w:r>
        <w:t>seind</w:t>
      </w:r>
      <w:proofErr w:type="spellEnd"/>
      <w:r>
        <w:t xml:space="preserve">/ </w:t>
      </w:r>
      <w:proofErr w:type="spellStart"/>
      <w:r>
        <w:t>nitt</w:t>
      </w:r>
      <w:proofErr w:type="spellEnd"/>
      <w:r>
        <w:t xml:space="preserve"> </w:t>
      </w:r>
      <w:proofErr w:type="spellStart"/>
      <w:r>
        <w:t>gantz</w:t>
      </w:r>
      <w:proofErr w:type="spellEnd"/>
      <w:r>
        <w:t xml:space="preserve"> </w:t>
      </w:r>
      <w:proofErr w:type="spellStart"/>
      <w:r>
        <w:t>volkummen</w:t>
      </w:r>
      <w:proofErr w:type="spellEnd"/>
      <w:r>
        <w:t xml:space="preserve"> </w:t>
      </w:r>
      <w:proofErr w:type="spellStart"/>
      <w:r>
        <w:t>gutt</w:t>
      </w:r>
      <w:proofErr w:type="spellEnd"/>
      <w:r>
        <w:t xml:space="preserve">. Aber Gott der Vatter </w:t>
      </w:r>
      <w:proofErr w:type="spellStart"/>
      <w:r>
        <w:t>hatt</w:t>
      </w:r>
      <w:proofErr w:type="spellEnd"/>
      <w:r>
        <w:t xml:space="preserve"> </w:t>
      </w:r>
      <w:proofErr w:type="spellStart"/>
      <w:r>
        <w:t>vnns</w:t>
      </w:r>
      <w:proofErr w:type="spellEnd"/>
      <w:r>
        <w:t xml:space="preserve"> seinen Sun JEsum Christum/ der nie kein </w:t>
      </w:r>
      <w:proofErr w:type="spellStart"/>
      <w:r>
        <w:t>sünd</w:t>
      </w:r>
      <w:proofErr w:type="spellEnd"/>
      <w:r>
        <w:t xml:space="preserve"> </w:t>
      </w:r>
      <w:proofErr w:type="spellStart"/>
      <w:r>
        <w:t>gethon</w:t>
      </w:r>
      <w:proofErr w:type="spellEnd"/>
      <w:r>
        <w:t xml:space="preserve">/ </w:t>
      </w:r>
      <w:proofErr w:type="spellStart"/>
      <w:r>
        <w:t>vnd</w:t>
      </w:r>
      <w:proofErr w:type="spellEnd"/>
      <w:r>
        <w:t xml:space="preserve"> alle gebot Gottes </w:t>
      </w:r>
      <w:proofErr w:type="spellStart"/>
      <w:r>
        <w:t>volkummen</w:t>
      </w:r>
      <w:proofErr w:type="spellEnd"/>
      <w:r>
        <w:t xml:space="preserve"> </w:t>
      </w:r>
      <w:proofErr w:type="spellStart"/>
      <w:r>
        <w:t>erfült</w:t>
      </w:r>
      <w:proofErr w:type="spellEnd"/>
      <w:r>
        <w:t xml:space="preserve">/ zum </w:t>
      </w:r>
      <w:proofErr w:type="spellStart"/>
      <w:r>
        <w:t>eigenthumb</w:t>
      </w:r>
      <w:proofErr w:type="spellEnd"/>
      <w:r>
        <w:t xml:space="preserve"> geschenkt/ so wir an denn selbigen glauben/ halt </w:t>
      </w:r>
      <w:proofErr w:type="spellStart"/>
      <w:r>
        <w:t>vns</w:t>
      </w:r>
      <w:proofErr w:type="spellEnd"/>
      <w:r>
        <w:t xml:space="preserve"> Gott </w:t>
      </w:r>
      <w:proofErr w:type="spellStart"/>
      <w:r>
        <w:t>auß</w:t>
      </w:r>
      <w:proofErr w:type="spellEnd"/>
      <w:r>
        <w:t xml:space="preserve"> </w:t>
      </w:r>
      <w:proofErr w:type="spellStart"/>
      <w:r>
        <w:t>gnaden</w:t>
      </w:r>
      <w:proofErr w:type="spellEnd"/>
      <w:r>
        <w:t xml:space="preserve"> </w:t>
      </w:r>
      <w:proofErr w:type="spellStart"/>
      <w:r>
        <w:t>vnd</w:t>
      </w:r>
      <w:proofErr w:type="spellEnd"/>
      <w:r>
        <w:t xml:space="preserve"> </w:t>
      </w:r>
      <w:proofErr w:type="spellStart"/>
      <w:r>
        <w:t>barmhertzigkeit</w:t>
      </w:r>
      <w:proofErr w:type="spellEnd"/>
      <w:r>
        <w:t xml:space="preserve"> von wegen Jesu Christi </w:t>
      </w:r>
      <w:proofErr w:type="spellStart"/>
      <w:r>
        <w:t>darfür</w:t>
      </w:r>
      <w:proofErr w:type="spellEnd"/>
      <w:r>
        <w:t xml:space="preserve">/ als </w:t>
      </w:r>
      <w:proofErr w:type="spellStart"/>
      <w:r>
        <w:t>hetten</w:t>
      </w:r>
      <w:proofErr w:type="spellEnd"/>
      <w:r>
        <w:t xml:space="preserve"> wir </w:t>
      </w:r>
      <w:proofErr w:type="spellStart"/>
      <w:r>
        <w:t>selbs</w:t>
      </w:r>
      <w:proofErr w:type="spellEnd"/>
      <w:r>
        <w:t xml:space="preserve"> alle seine </w:t>
      </w:r>
      <w:proofErr w:type="spellStart"/>
      <w:r>
        <w:t>gebott</w:t>
      </w:r>
      <w:proofErr w:type="spellEnd"/>
      <w:r>
        <w:t xml:space="preserve"> erfüllet. </w:t>
      </w:r>
    </w:p>
    <w:p w14:paraId="7700BC12" w14:textId="77777777" w:rsidR="00A97E96" w:rsidRDefault="00A97E96" w:rsidP="00A97E96">
      <w:pPr>
        <w:pStyle w:val="StandardWeb"/>
      </w:pPr>
      <w:r>
        <w:t xml:space="preserve">Frag. </w:t>
      </w:r>
      <w:proofErr w:type="spellStart"/>
      <w:r>
        <w:t>Warumb</w:t>
      </w:r>
      <w:proofErr w:type="spellEnd"/>
      <w:r>
        <w:t xml:space="preserve"> sollen wir </w:t>
      </w:r>
      <w:proofErr w:type="spellStart"/>
      <w:r>
        <w:t>gutte</w:t>
      </w:r>
      <w:proofErr w:type="spellEnd"/>
      <w:r>
        <w:t xml:space="preserve"> </w:t>
      </w:r>
      <w:proofErr w:type="spellStart"/>
      <w:r>
        <w:t>werck</w:t>
      </w:r>
      <w:proofErr w:type="spellEnd"/>
      <w:r>
        <w:t xml:space="preserve"> thun?</w:t>
      </w:r>
      <w:r>
        <w:br/>
        <w:t xml:space="preserve">Antwort. Nicht </w:t>
      </w:r>
      <w:proofErr w:type="spellStart"/>
      <w:r>
        <w:t>darumb</w:t>
      </w:r>
      <w:proofErr w:type="spellEnd"/>
      <w:r>
        <w:t xml:space="preserve">/ daß wir </w:t>
      </w:r>
      <w:proofErr w:type="spellStart"/>
      <w:r>
        <w:t>mitt</w:t>
      </w:r>
      <w:proofErr w:type="spellEnd"/>
      <w:r>
        <w:t xml:space="preserve"> </w:t>
      </w:r>
      <w:proofErr w:type="spellStart"/>
      <w:r>
        <w:t>vnserem</w:t>
      </w:r>
      <w:proofErr w:type="spellEnd"/>
      <w:r>
        <w:t xml:space="preserve"> </w:t>
      </w:r>
      <w:proofErr w:type="spellStart"/>
      <w:r>
        <w:t>thu</w:t>
      </w:r>
      <w:proofErr w:type="spellEnd"/>
      <w:r>
        <w:t xml:space="preserve"> </w:t>
      </w:r>
      <w:proofErr w:type="spellStart"/>
      <w:r>
        <w:t>ndie</w:t>
      </w:r>
      <w:proofErr w:type="spellEnd"/>
      <w:r>
        <w:t xml:space="preserve"> </w:t>
      </w:r>
      <w:proofErr w:type="spellStart"/>
      <w:r>
        <w:t>sünd</w:t>
      </w:r>
      <w:proofErr w:type="spellEnd"/>
      <w:r>
        <w:t xml:space="preserve"> </w:t>
      </w:r>
      <w:proofErr w:type="spellStart"/>
      <w:r>
        <w:t>büssen</w:t>
      </w:r>
      <w:proofErr w:type="spellEnd"/>
      <w:r>
        <w:t xml:space="preserve">/ </w:t>
      </w:r>
      <w:proofErr w:type="spellStart"/>
      <w:r>
        <w:t>vnnd</w:t>
      </w:r>
      <w:proofErr w:type="spellEnd"/>
      <w:r>
        <w:t xml:space="preserve"> </w:t>
      </w:r>
      <w:proofErr w:type="spellStart"/>
      <w:r>
        <w:t>ewigs</w:t>
      </w:r>
      <w:proofErr w:type="spellEnd"/>
      <w:r>
        <w:t xml:space="preserve"> leben verdienen/ Dann Christus hat die </w:t>
      </w:r>
      <w:proofErr w:type="spellStart"/>
      <w:r>
        <w:t>sünd</w:t>
      </w:r>
      <w:proofErr w:type="spellEnd"/>
      <w:r>
        <w:t xml:space="preserve"> allein </w:t>
      </w:r>
      <w:proofErr w:type="spellStart"/>
      <w:r>
        <w:t>gebüsset</w:t>
      </w:r>
      <w:proofErr w:type="spellEnd"/>
      <w:r>
        <w:t xml:space="preserve">/ </w:t>
      </w:r>
      <w:proofErr w:type="spellStart"/>
      <w:r>
        <w:t>vnd</w:t>
      </w:r>
      <w:proofErr w:type="spellEnd"/>
      <w:r>
        <w:t xml:space="preserve"> </w:t>
      </w:r>
      <w:proofErr w:type="spellStart"/>
      <w:r>
        <w:t>ewigs</w:t>
      </w:r>
      <w:proofErr w:type="spellEnd"/>
      <w:r>
        <w:t xml:space="preserve"> leben verdienet/ Sunder </w:t>
      </w:r>
      <w:proofErr w:type="spellStart"/>
      <w:r>
        <w:t>darumb</w:t>
      </w:r>
      <w:proofErr w:type="spellEnd"/>
      <w:r>
        <w:t xml:space="preserve">/ daß wir </w:t>
      </w:r>
      <w:proofErr w:type="spellStart"/>
      <w:r>
        <w:t>vnseren</w:t>
      </w:r>
      <w:proofErr w:type="spellEnd"/>
      <w:r>
        <w:t xml:space="preserve"> glauben </w:t>
      </w:r>
      <w:proofErr w:type="spellStart"/>
      <w:r>
        <w:t>mitt</w:t>
      </w:r>
      <w:proofErr w:type="spellEnd"/>
      <w:r>
        <w:t xml:space="preserve"> den guten </w:t>
      </w:r>
      <w:proofErr w:type="spellStart"/>
      <w:r>
        <w:t>wercken</w:t>
      </w:r>
      <w:proofErr w:type="spellEnd"/>
      <w:r>
        <w:t xml:space="preserve"> </w:t>
      </w:r>
      <w:proofErr w:type="spellStart"/>
      <w:r>
        <w:t>bezeügen</w:t>
      </w:r>
      <w:proofErr w:type="spellEnd"/>
      <w:r>
        <w:t xml:space="preserve">/ </w:t>
      </w:r>
      <w:proofErr w:type="spellStart"/>
      <w:r>
        <w:t>vnnd</w:t>
      </w:r>
      <w:proofErr w:type="spellEnd"/>
      <w:r>
        <w:t xml:space="preserve"> dem Herren für seine </w:t>
      </w:r>
      <w:proofErr w:type="spellStart"/>
      <w:r>
        <w:t>gutthaten</w:t>
      </w:r>
      <w:proofErr w:type="spellEnd"/>
      <w:r>
        <w:t xml:space="preserve"> </w:t>
      </w:r>
      <w:proofErr w:type="spellStart"/>
      <w:r>
        <w:t>danckbar</w:t>
      </w:r>
      <w:proofErr w:type="spellEnd"/>
      <w:r>
        <w:t xml:space="preserve"> sein sollen/ rc. </w:t>
      </w:r>
    </w:p>
    <w:p w14:paraId="723BE351" w14:textId="77777777" w:rsidR="00A97E96" w:rsidRDefault="00A97E96" w:rsidP="00A97E96">
      <w:pPr>
        <w:pStyle w:val="berschrift2"/>
      </w:pPr>
      <w:r>
        <w:t xml:space="preserve">Das </w:t>
      </w:r>
      <w:proofErr w:type="spellStart"/>
      <w:r>
        <w:t>vierdt</w:t>
      </w:r>
      <w:proofErr w:type="spellEnd"/>
      <w:r>
        <w:t xml:space="preserve"> teil </w:t>
      </w:r>
      <w:proofErr w:type="spellStart"/>
      <w:r>
        <w:t>dises</w:t>
      </w:r>
      <w:proofErr w:type="spellEnd"/>
      <w:r>
        <w:t xml:space="preserve"> </w:t>
      </w:r>
      <w:proofErr w:type="spellStart"/>
      <w:r>
        <w:t>Catechismi</w:t>
      </w:r>
      <w:proofErr w:type="spellEnd"/>
      <w:r>
        <w:t xml:space="preserve">. Von den Sacramenten/ </w:t>
      </w:r>
      <w:proofErr w:type="spellStart"/>
      <w:r>
        <w:t>vnd</w:t>
      </w:r>
      <w:proofErr w:type="spellEnd"/>
      <w:r>
        <w:t xml:space="preserve"> dem gebrauch der Schlüssel.</w:t>
      </w:r>
    </w:p>
    <w:p w14:paraId="7E8C801A" w14:textId="77777777" w:rsidR="00A97E96" w:rsidRDefault="00A97E96" w:rsidP="00A97E96">
      <w:pPr>
        <w:pStyle w:val="StandardWeb"/>
      </w:pPr>
      <w:r>
        <w:t xml:space="preserve">Frag. Was stands </w:t>
      </w:r>
      <w:proofErr w:type="spellStart"/>
      <w:r>
        <w:t>bistu</w:t>
      </w:r>
      <w:proofErr w:type="spellEnd"/>
      <w:r>
        <w:t xml:space="preserve">/ liebes </w:t>
      </w:r>
      <w:proofErr w:type="spellStart"/>
      <w:r>
        <w:t>kind</w:t>
      </w:r>
      <w:proofErr w:type="spellEnd"/>
      <w:r>
        <w:t>?</w:t>
      </w:r>
      <w:r>
        <w:br/>
        <w:t xml:space="preserve">Antwort. Ich </w:t>
      </w:r>
      <w:proofErr w:type="spellStart"/>
      <w:r>
        <w:t>binn</w:t>
      </w:r>
      <w:proofErr w:type="spellEnd"/>
      <w:r>
        <w:t xml:space="preserve"> ein Christ. </w:t>
      </w:r>
    </w:p>
    <w:p w14:paraId="6F1B5204" w14:textId="77777777" w:rsidR="00A97E96" w:rsidRDefault="00A97E96" w:rsidP="00A97E96">
      <w:pPr>
        <w:pStyle w:val="StandardWeb"/>
      </w:pPr>
      <w:r>
        <w:t xml:space="preserve">Frag. </w:t>
      </w:r>
      <w:proofErr w:type="spellStart"/>
      <w:r>
        <w:t>Wa</w:t>
      </w:r>
      <w:proofErr w:type="spellEnd"/>
      <w:r>
        <w:t xml:space="preserve"> bey erkennet man dein </w:t>
      </w:r>
      <w:proofErr w:type="spellStart"/>
      <w:r>
        <w:t>Christenthumb</w:t>
      </w:r>
      <w:proofErr w:type="spellEnd"/>
      <w:r>
        <w:t>?</w:t>
      </w:r>
      <w:r>
        <w:br/>
        <w:t xml:space="preserve">Antwort. So ich Jesum Christum durch den glauben bekenne/ </w:t>
      </w:r>
      <w:proofErr w:type="spellStart"/>
      <w:r>
        <w:t>vnd</w:t>
      </w:r>
      <w:proofErr w:type="spellEnd"/>
      <w:r>
        <w:t xml:space="preserve"> durch den </w:t>
      </w:r>
      <w:proofErr w:type="spellStart"/>
      <w:r>
        <w:t>tauff</w:t>
      </w:r>
      <w:proofErr w:type="spellEnd"/>
      <w:r>
        <w:t xml:space="preserve"> </w:t>
      </w:r>
      <w:proofErr w:type="spellStart"/>
      <w:r>
        <w:t>inn</w:t>
      </w:r>
      <w:proofErr w:type="spellEnd"/>
      <w:r>
        <w:t xml:space="preserve"> sein </w:t>
      </w:r>
      <w:proofErr w:type="spellStart"/>
      <w:r>
        <w:t>gemeyn</w:t>
      </w:r>
      <w:proofErr w:type="spellEnd"/>
      <w:r>
        <w:t xml:space="preserve"> bin </w:t>
      </w:r>
      <w:proofErr w:type="spellStart"/>
      <w:r>
        <w:t>auffgenummen</w:t>
      </w:r>
      <w:proofErr w:type="spellEnd"/>
      <w:r>
        <w:t xml:space="preserve">/ Im </w:t>
      </w:r>
      <w:proofErr w:type="spellStart"/>
      <w:r>
        <w:t>nachtmal</w:t>
      </w:r>
      <w:proofErr w:type="spellEnd"/>
      <w:r>
        <w:t xml:space="preserve"> aber Gott </w:t>
      </w:r>
      <w:proofErr w:type="spellStart"/>
      <w:r>
        <w:t>danck</w:t>
      </w:r>
      <w:proofErr w:type="spellEnd"/>
      <w:r>
        <w:t xml:space="preserve"> sage </w:t>
      </w:r>
      <w:proofErr w:type="spellStart"/>
      <w:r>
        <w:t>vmb</w:t>
      </w:r>
      <w:proofErr w:type="spellEnd"/>
      <w:r>
        <w:t xml:space="preserve"> den todt Christi/ </w:t>
      </w:r>
      <w:proofErr w:type="spellStart"/>
      <w:r>
        <w:t>vnd</w:t>
      </w:r>
      <w:proofErr w:type="spellEnd"/>
      <w:r>
        <w:t xml:space="preserve"> mit </w:t>
      </w:r>
      <w:proofErr w:type="spellStart"/>
      <w:r>
        <w:t>yederman</w:t>
      </w:r>
      <w:proofErr w:type="spellEnd"/>
      <w:r>
        <w:t xml:space="preserve"> </w:t>
      </w:r>
      <w:proofErr w:type="spellStart"/>
      <w:r>
        <w:t>befridet</w:t>
      </w:r>
      <w:proofErr w:type="spellEnd"/>
      <w:r>
        <w:t xml:space="preserve">/ </w:t>
      </w:r>
      <w:proofErr w:type="spellStart"/>
      <w:r>
        <w:t>mitt</w:t>
      </w:r>
      <w:proofErr w:type="spellEnd"/>
      <w:r>
        <w:t xml:space="preserve"> einem rechten Christlichen leben/ auch sein </w:t>
      </w:r>
      <w:proofErr w:type="spellStart"/>
      <w:r>
        <w:t>wort</w:t>
      </w:r>
      <w:proofErr w:type="spellEnd"/>
      <w:r>
        <w:t xml:space="preserve"> zu einem </w:t>
      </w:r>
      <w:proofErr w:type="spellStart"/>
      <w:r>
        <w:t>trost</w:t>
      </w:r>
      <w:proofErr w:type="spellEnd"/>
      <w:r>
        <w:t xml:space="preserve"> mit </w:t>
      </w:r>
      <w:proofErr w:type="spellStart"/>
      <w:r>
        <w:t>fleiß</w:t>
      </w:r>
      <w:proofErr w:type="spellEnd"/>
      <w:r>
        <w:t xml:space="preserve"> </w:t>
      </w:r>
      <w:proofErr w:type="spellStart"/>
      <w:r>
        <w:t>vnd</w:t>
      </w:r>
      <w:proofErr w:type="spellEnd"/>
      <w:r>
        <w:t xml:space="preserve"> ernst gern höre. </w:t>
      </w:r>
    </w:p>
    <w:p w14:paraId="062644F0" w14:textId="77777777" w:rsidR="00A97E96" w:rsidRDefault="00A97E96" w:rsidP="00A97E96">
      <w:pPr>
        <w:pStyle w:val="StandardWeb"/>
      </w:pPr>
      <w:r>
        <w:t xml:space="preserve">Frag. Was ist aber der </w:t>
      </w:r>
      <w:proofErr w:type="spellStart"/>
      <w:r>
        <w:t>Tauff</w:t>
      </w:r>
      <w:proofErr w:type="spellEnd"/>
      <w:r>
        <w:t>?</w:t>
      </w:r>
      <w:r>
        <w:br/>
        <w:t xml:space="preserve">Antwort. Der </w:t>
      </w:r>
      <w:proofErr w:type="spellStart"/>
      <w:r>
        <w:t>tauff</w:t>
      </w:r>
      <w:proofErr w:type="spellEnd"/>
      <w:r>
        <w:t xml:space="preserve"> ist ein Sacrament </w:t>
      </w:r>
      <w:proofErr w:type="spellStart"/>
      <w:r>
        <w:t>vnd</w:t>
      </w:r>
      <w:proofErr w:type="spellEnd"/>
      <w:r>
        <w:t xml:space="preserve"> göttlich </w:t>
      </w:r>
      <w:proofErr w:type="spellStart"/>
      <w:r>
        <w:t>wortzeichen</w:t>
      </w:r>
      <w:proofErr w:type="spellEnd"/>
      <w:r>
        <w:t xml:space="preserve">/ damit sich </w:t>
      </w:r>
      <w:proofErr w:type="spellStart"/>
      <w:r>
        <w:t>Got</w:t>
      </w:r>
      <w:proofErr w:type="spellEnd"/>
      <w:r>
        <w:t xml:space="preserve"> der Vatter durch seinen </w:t>
      </w:r>
      <w:proofErr w:type="spellStart"/>
      <w:r>
        <w:t>sun</w:t>
      </w:r>
      <w:proofErr w:type="spellEnd"/>
      <w:r>
        <w:t xml:space="preserve"> Jesum Christum/ </w:t>
      </w:r>
      <w:proofErr w:type="spellStart"/>
      <w:r>
        <w:t>sampt</w:t>
      </w:r>
      <w:proofErr w:type="spellEnd"/>
      <w:r>
        <w:t xml:space="preserve"> dem </w:t>
      </w:r>
      <w:proofErr w:type="spellStart"/>
      <w:r>
        <w:t>heyligen</w:t>
      </w:r>
      <w:proofErr w:type="spellEnd"/>
      <w:r>
        <w:t xml:space="preserve"> geist verspricht/ daß er dem </w:t>
      </w:r>
      <w:proofErr w:type="spellStart"/>
      <w:r>
        <w:t>getaufften</w:t>
      </w:r>
      <w:proofErr w:type="spellEnd"/>
      <w:r>
        <w:t xml:space="preserve"> ein </w:t>
      </w:r>
      <w:proofErr w:type="spellStart"/>
      <w:r>
        <w:t>gnediger</w:t>
      </w:r>
      <w:proofErr w:type="spellEnd"/>
      <w:r>
        <w:t xml:space="preserve"> </w:t>
      </w:r>
      <w:proofErr w:type="spellStart"/>
      <w:r>
        <w:t>Got</w:t>
      </w:r>
      <w:proofErr w:type="spellEnd"/>
      <w:r>
        <w:t xml:space="preserve"> wölle sein/ </w:t>
      </w:r>
      <w:proofErr w:type="spellStart"/>
      <w:r>
        <w:t>vnd</w:t>
      </w:r>
      <w:proofErr w:type="spellEnd"/>
      <w:r>
        <w:t xml:space="preserve"> </w:t>
      </w:r>
      <w:proofErr w:type="spellStart"/>
      <w:r>
        <w:t>jm</w:t>
      </w:r>
      <w:proofErr w:type="spellEnd"/>
      <w:r>
        <w:t xml:space="preserve"> verzeihen alle seine </w:t>
      </w:r>
      <w:proofErr w:type="spellStart"/>
      <w:r>
        <w:t>sünd</w:t>
      </w:r>
      <w:proofErr w:type="spellEnd"/>
      <w:r>
        <w:t xml:space="preserve">/ </w:t>
      </w:r>
      <w:proofErr w:type="spellStart"/>
      <w:r>
        <w:t>vnd</w:t>
      </w:r>
      <w:proofErr w:type="spellEnd"/>
      <w:r>
        <w:t xml:space="preserve"> </w:t>
      </w:r>
      <w:proofErr w:type="spellStart"/>
      <w:r>
        <w:t>jn</w:t>
      </w:r>
      <w:proofErr w:type="spellEnd"/>
      <w:r>
        <w:t xml:space="preserve"> </w:t>
      </w:r>
      <w:proofErr w:type="spellStart"/>
      <w:r>
        <w:t>auffnemen</w:t>
      </w:r>
      <w:proofErr w:type="spellEnd"/>
      <w:r>
        <w:t xml:space="preserve"> an eines </w:t>
      </w:r>
      <w:proofErr w:type="spellStart"/>
      <w:r>
        <w:t>kindts</w:t>
      </w:r>
      <w:proofErr w:type="spellEnd"/>
      <w:r>
        <w:t xml:space="preserve"> statt/ </w:t>
      </w:r>
      <w:proofErr w:type="spellStart"/>
      <w:r>
        <w:t>vnnd</w:t>
      </w:r>
      <w:proofErr w:type="spellEnd"/>
      <w:r>
        <w:t xml:space="preserve"> erben aller </w:t>
      </w:r>
      <w:proofErr w:type="spellStart"/>
      <w:r>
        <w:t>himlischen</w:t>
      </w:r>
      <w:proofErr w:type="spellEnd"/>
      <w:r>
        <w:t xml:space="preserve"> </w:t>
      </w:r>
      <w:proofErr w:type="spellStart"/>
      <w:r>
        <w:t>güteren</w:t>
      </w:r>
      <w:proofErr w:type="spellEnd"/>
      <w:r>
        <w:t xml:space="preserve">. </w:t>
      </w:r>
    </w:p>
    <w:p w14:paraId="052F6ACE" w14:textId="77777777" w:rsidR="00A97E96" w:rsidRDefault="00A97E96" w:rsidP="00A97E96">
      <w:pPr>
        <w:pStyle w:val="StandardWeb"/>
      </w:pPr>
      <w:r>
        <w:t xml:space="preserve">Frag. Mit welchen worten ist das Sacrament des </w:t>
      </w:r>
      <w:proofErr w:type="spellStart"/>
      <w:r>
        <w:t>tauffs</w:t>
      </w:r>
      <w:proofErr w:type="spellEnd"/>
      <w:r>
        <w:t xml:space="preserve"> von Jesu Christo </w:t>
      </w:r>
      <w:proofErr w:type="spellStart"/>
      <w:r>
        <w:t>ingesetzt</w:t>
      </w:r>
      <w:proofErr w:type="spellEnd"/>
      <w:r>
        <w:t>?</w:t>
      </w:r>
      <w:r>
        <w:br/>
        <w:t xml:space="preserve">Antwort. Matthei am </w:t>
      </w:r>
      <w:proofErr w:type="spellStart"/>
      <w:r>
        <w:t>letsten</w:t>
      </w:r>
      <w:proofErr w:type="spellEnd"/>
      <w:r>
        <w:t xml:space="preserve">/ da der Herr zu seinen Jüngern sprach/ </w:t>
      </w:r>
      <w:proofErr w:type="spellStart"/>
      <w:r>
        <w:t>Gond</w:t>
      </w:r>
      <w:proofErr w:type="spellEnd"/>
      <w:r>
        <w:t xml:space="preserve"> hin </w:t>
      </w:r>
      <w:proofErr w:type="spellStart"/>
      <w:r>
        <w:t>vnnd</w:t>
      </w:r>
      <w:proofErr w:type="spellEnd"/>
      <w:r>
        <w:t xml:space="preserve"> lernet alle </w:t>
      </w:r>
      <w:proofErr w:type="spellStart"/>
      <w:r>
        <w:t>völcker</w:t>
      </w:r>
      <w:proofErr w:type="spellEnd"/>
      <w:r>
        <w:t xml:space="preserve">/ </w:t>
      </w:r>
      <w:proofErr w:type="spellStart"/>
      <w:r>
        <w:t>vnd</w:t>
      </w:r>
      <w:proofErr w:type="spellEnd"/>
      <w:r>
        <w:t xml:space="preserve"> </w:t>
      </w:r>
      <w:proofErr w:type="spellStart"/>
      <w:r>
        <w:t>tauffent</w:t>
      </w:r>
      <w:proofErr w:type="spellEnd"/>
      <w:r>
        <w:t xml:space="preserve"> sie in dem </w:t>
      </w:r>
      <w:proofErr w:type="spellStart"/>
      <w:r>
        <w:t>nammen</w:t>
      </w:r>
      <w:proofErr w:type="spellEnd"/>
      <w:r>
        <w:t xml:space="preserve"> des </w:t>
      </w:r>
      <w:proofErr w:type="spellStart"/>
      <w:r>
        <w:t>vatters</w:t>
      </w:r>
      <w:proofErr w:type="spellEnd"/>
      <w:r>
        <w:t xml:space="preserve">/ </w:t>
      </w:r>
      <w:proofErr w:type="spellStart"/>
      <w:r>
        <w:t>vnd</w:t>
      </w:r>
      <w:proofErr w:type="spellEnd"/>
      <w:r>
        <w:t xml:space="preserve"> des </w:t>
      </w:r>
      <w:proofErr w:type="spellStart"/>
      <w:r>
        <w:t>suns</w:t>
      </w:r>
      <w:proofErr w:type="spellEnd"/>
      <w:r>
        <w:t xml:space="preserve">/ </w:t>
      </w:r>
      <w:proofErr w:type="spellStart"/>
      <w:r>
        <w:t>vnd</w:t>
      </w:r>
      <w:proofErr w:type="spellEnd"/>
      <w:r>
        <w:t xml:space="preserve"> des </w:t>
      </w:r>
      <w:proofErr w:type="spellStart"/>
      <w:r>
        <w:t>heyligen</w:t>
      </w:r>
      <w:proofErr w:type="spellEnd"/>
      <w:r>
        <w:t xml:space="preserve"> </w:t>
      </w:r>
      <w:proofErr w:type="spellStart"/>
      <w:r>
        <w:t>geistes</w:t>
      </w:r>
      <w:proofErr w:type="spellEnd"/>
      <w:r>
        <w:t xml:space="preserve">/ </w:t>
      </w:r>
      <w:proofErr w:type="spellStart"/>
      <w:r>
        <w:t>vnd</w:t>
      </w:r>
      <w:proofErr w:type="spellEnd"/>
      <w:r>
        <w:t xml:space="preserve"> </w:t>
      </w:r>
      <w:proofErr w:type="spellStart"/>
      <w:r>
        <w:t>lerent</w:t>
      </w:r>
      <w:proofErr w:type="spellEnd"/>
      <w:r>
        <w:t xml:space="preserve"> sie alles </w:t>
      </w:r>
      <w:proofErr w:type="spellStart"/>
      <w:r>
        <w:t>waß</w:t>
      </w:r>
      <w:proofErr w:type="spellEnd"/>
      <w:r>
        <w:t xml:space="preserve"> ich euch </w:t>
      </w:r>
      <w:proofErr w:type="spellStart"/>
      <w:r>
        <w:t>befolhen</w:t>
      </w:r>
      <w:proofErr w:type="spellEnd"/>
      <w:r>
        <w:t xml:space="preserve"> hab. Des </w:t>
      </w:r>
      <w:proofErr w:type="spellStart"/>
      <w:r>
        <w:t>glychen</w:t>
      </w:r>
      <w:proofErr w:type="spellEnd"/>
      <w:r>
        <w:t xml:space="preserve"> </w:t>
      </w:r>
      <w:proofErr w:type="spellStart"/>
      <w:r>
        <w:t>Marci</w:t>
      </w:r>
      <w:proofErr w:type="spellEnd"/>
      <w:r>
        <w:t xml:space="preserve"> am </w:t>
      </w:r>
      <w:proofErr w:type="spellStart"/>
      <w:r>
        <w:t>letsten</w:t>
      </w:r>
      <w:proofErr w:type="spellEnd"/>
      <w:r>
        <w:t xml:space="preserve">/ </w:t>
      </w:r>
      <w:proofErr w:type="spellStart"/>
      <w:r>
        <w:t>Gond</w:t>
      </w:r>
      <w:proofErr w:type="spellEnd"/>
      <w:r>
        <w:t xml:space="preserve"> hin in alle </w:t>
      </w:r>
      <w:proofErr w:type="spellStart"/>
      <w:r>
        <w:t>welt</w:t>
      </w:r>
      <w:proofErr w:type="spellEnd"/>
      <w:r>
        <w:t xml:space="preserve">/ </w:t>
      </w:r>
      <w:proofErr w:type="spellStart"/>
      <w:r>
        <w:t>vnnd</w:t>
      </w:r>
      <w:proofErr w:type="spellEnd"/>
      <w:r>
        <w:t xml:space="preserve"> predigen das </w:t>
      </w:r>
      <w:proofErr w:type="spellStart"/>
      <w:r>
        <w:t>Euangelium</w:t>
      </w:r>
      <w:proofErr w:type="spellEnd"/>
      <w:r>
        <w:t xml:space="preserve"> allen Creaturen/ wer glaubt </w:t>
      </w:r>
      <w:proofErr w:type="spellStart"/>
      <w:r>
        <w:t>vnnd</w:t>
      </w:r>
      <w:proofErr w:type="spellEnd"/>
      <w:r>
        <w:t xml:space="preserve"> </w:t>
      </w:r>
      <w:proofErr w:type="spellStart"/>
      <w:r>
        <w:t>taufft</w:t>
      </w:r>
      <w:proofErr w:type="spellEnd"/>
      <w:r>
        <w:t xml:space="preserve"> </w:t>
      </w:r>
      <w:proofErr w:type="spellStart"/>
      <w:r>
        <w:t>virdt</w:t>
      </w:r>
      <w:proofErr w:type="spellEnd"/>
      <w:r>
        <w:t xml:space="preserve">/ der </w:t>
      </w:r>
      <w:proofErr w:type="spellStart"/>
      <w:r>
        <w:t>wirdt</w:t>
      </w:r>
      <w:proofErr w:type="spellEnd"/>
      <w:r>
        <w:t xml:space="preserve"> </w:t>
      </w:r>
      <w:proofErr w:type="spellStart"/>
      <w:r>
        <w:t>sälig</w:t>
      </w:r>
      <w:proofErr w:type="spellEnd"/>
      <w:r>
        <w:t xml:space="preserve"> werden/ wer aber </w:t>
      </w:r>
      <w:proofErr w:type="spellStart"/>
      <w:r>
        <w:t>nitt</w:t>
      </w:r>
      <w:proofErr w:type="spellEnd"/>
      <w:r>
        <w:t xml:space="preserve"> glaubt/ </w:t>
      </w:r>
      <w:proofErr w:type="spellStart"/>
      <w:r>
        <w:t>wirt</w:t>
      </w:r>
      <w:proofErr w:type="spellEnd"/>
      <w:r>
        <w:t xml:space="preserve"> </w:t>
      </w:r>
      <w:proofErr w:type="spellStart"/>
      <w:r>
        <w:t>verdampt</w:t>
      </w:r>
      <w:proofErr w:type="spellEnd"/>
      <w:r>
        <w:t xml:space="preserve"> werden. </w:t>
      </w:r>
    </w:p>
    <w:p w14:paraId="07211C7C" w14:textId="77777777" w:rsidR="00A97E96" w:rsidRDefault="00A97E96" w:rsidP="00A97E96">
      <w:pPr>
        <w:pStyle w:val="StandardWeb"/>
      </w:pPr>
      <w:r>
        <w:t xml:space="preserve">Frag. Was ist das </w:t>
      </w:r>
      <w:proofErr w:type="spellStart"/>
      <w:r>
        <w:t>Nachtmal</w:t>
      </w:r>
      <w:proofErr w:type="spellEnd"/>
      <w:r>
        <w:t xml:space="preserve"> </w:t>
      </w:r>
      <w:proofErr w:type="spellStart"/>
      <w:r>
        <w:t>vnsers</w:t>
      </w:r>
      <w:proofErr w:type="spellEnd"/>
      <w:r>
        <w:t xml:space="preserve"> Herren Jesu Christi?</w:t>
      </w:r>
      <w:r>
        <w:br/>
        <w:t xml:space="preserve">Antwort. Es ist ein Sacrament/ </w:t>
      </w:r>
      <w:proofErr w:type="spellStart"/>
      <w:r>
        <w:t>vnnd</w:t>
      </w:r>
      <w:proofErr w:type="spellEnd"/>
      <w:r>
        <w:t xml:space="preserve"> ein göttlich </w:t>
      </w:r>
      <w:proofErr w:type="spellStart"/>
      <w:r>
        <w:t>wortzeichen</w:t>
      </w:r>
      <w:proofErr w:type="spellEnd"/>
      <w:r>
        <w:t xml:space="preserve">/ darin Christus </w:t>
      </w:r>
      <w:proofErr w:type="spellStart"/>
      <w:r>
        <w:t>mitt</w:t>
      </w:r>
      <w:proofErr w:type="spellEnd"/>
      <w:r>
        <w:t xml:space="preserve"> dem </w:t>
      </w:r>
      <w:proofErr w:type="spellStart"/>
      <w:r>
        <w:t>brot</w:t>
      </w:r>
      <w:proofErr w:type="spellEnd"/>
      <w:r>
        <w:t xml:space="preserve"> </w:t>
      </w:r>
      <w:proofErr w:type="spellStart"/>
      <w:r>
        <w:t>vnd</w:t>
      </w:r>
      <w:proofErr w:type="spellEnd"/>
      <w:r>
        <w:t xml:space="preserve"> wein der </w:t>
      </w:r>
      <w:proofErr w:type="spellStart"/>
      <w:r>
        <w:t>dancksagung</w:t>
      </w:r>
      <w:proofErr w:type="spellEnd"/>
      <w:r>
        <w:t xml:space="preserve"> denn Gläubigen/ sein leib </w:t>
      </w:r>
      <w:proofErr w:type="spellStart"/>
      <w:r>
        <w:t>vnd</w:t>
      </w:r>
      <w:proofErr w:type="spellEnd"/>
      <w:r>
        <w:t xml:space="preserve"> blutt/ </w:t>
      </w:r>
      <w:proofErr w:type="spellStart"/>
      <w:r>
        <w:t>warhafftiglichen</w:t>
      </w:r>
      <w:proofErr w:type="spellEnd"/>
      <w:r>
        <w:t xml:space="preserve"> darreicht/ </w:t>
      </w:r>
      <w:proofErr w:type="spellStart"/>
      <w:r>
        <w:t>vnd</w:t>
      </w:r>
      <w:proofErr w:type="spellEnd"/>
      <w:r>
        <w:t xml:space="preserve"> </w:t>
      </w:r>
      <w:proofErr w:type="spellStart"/>
      <w:r>
        <w:t>vergwisset</w:t>
      </w:r>
      <w:proofErr w:type="spellEnd"/>
      <w:r>
        <w:t xml:space="preserve"> sie </w:t>
      </w:r>
      <w:proofErr w:type="spellStart"/>
      <w:r>
        <w:t>darmit</w:t>
      </w:r>
      <w:proofErr w:type="spellEnd"/>
      <w:r>
        <w:t xml:space="preserve">/ daß sie habend </w:t>
      </w:r>
      <w:proofErr w:type="spellStart"/>
      <w:r>
        <w:t>verzeihung</w:t>
      </w:r>
      <w:proofErr w:type="spellEnd"/>
      <w:r>
        <w:t xml:space="preserve"> der </w:t>
      </w:r>
      <w:proofErr w:type="spellStart"/>
      <w:r>
        <w:t>sünden</w:t>
      </w:r>
      <w:proofErr w:type="spellEnd"/>
      <w:r>
        <w:t xml:space="preserve">/ </w:t>
      </w:r>
      <w:proofErr w:type="spellStart"/>
      <w:r>
        <w:t>vnnd</w:t>
      </w:r>
      <w:proofErr w:type="spellEnd"/>
      <w:r>
        <w:t xml:space="preserve"> das ewig leben. </w:t>
      </w:r>
    </w:p>
    <w:p w14:paraId="1C4E64A4" w14:textId="77777777" w:rsidR="00A97E96" w:rsidRDefault="00A97E96" w:rsidP="00A97E96">
      <w:pPr>
        <w:pStyle w:val="StandardWeb"/>
      </w:pPr>
      <w:r>
        <w:t xml:space="preserve">Frag. Wie lautend die </w:t>
      </w:r>
      <w:proofErr w:type="spellStart"/>
      <w:r>
        <w:t>wort</w:t>
      </w:r>
      <w:proofErr w:type="spellEnd"/>
      <w:r>
        <w:t xml:space="preserve"> der </w:t>
      </w:r>
      <w:proofErr w:type="spellStart"/>
      <w:r>
        <w:t>insatzung</w:t>
      </w:r>
      <w:proofErr w:type="spellEnd"/>
      <w:r>
        <w:t xml:space="preserve"> des Nachtmals Christi?</w:t>
      </w:r>
      <w:r>
        <w:br/>
        <w:t xml:space="preserve">Antwort. Inn der </w:t>
      </w:r>
      <w:proofErr w:type="spellStart"/>
      <w:r>
        <w:t>nacht</w:t>
      </w:r>
      <w:proofErr w:type="spellEnd"/>
      <w:r>
        <w:t xml:space="preserve"> da der HERR verraten ward/ </w:t>
      </w:r>
      <w:proofErr w:type="spellStart"/>
      <w:r>
        <w:t>vnnd</w:t>
      </w:r>
      <w:proofErr w:type="spellEnd"/>
      <w:r>
        <w:t xml:space="preserve"> mit seinen jüngeren zu tisch </w:t>
      </w:r>
      <w:proofErr w:type="spellStart"/>
      <w:r>
        <w:t>sasse</w:t>
      </w:r>
      <w:proofErr w:type="spellEnd"/>
      <w:r>
        <w:t xml:space="preserve">/ </w:t>
      </w:r>
      <w:proofErr w:type="spellStart"/>
      <w:r>
        <w:t>namme</w:t>
      </w:r>
      <w:proofErr w:type="spellEnd"/>
      <w:r>
        <w:t xml:space="preserve"> er das </w:t>
      </w:r>
      <w:proofErr w:type="spellStart"/>
      <w:r>
        <w:t>brot</w:t>
      </w:r>
      <w:proofErr w:type="spellEnd"/>
      <w:r>
        <w:t xml:space="preserve"> in sein </w:t>
      </w:r>
      <w:proofErr w:type="spellStart"/>
      <w:r>
        <w:t>heylige</w:t>
      </w:r>
      <w:proofErr w:type="spellEnd"/>
      <w:r>
        <w:t xml:space="preserve"> </w:t>
      </w:r>
      <w:proofErr w:type="spellStart"/>
      <w:r>
        <w:t>hendt</w:t>
      </w:r>
      <w:proofErr w:type="spellEnd"/>
      <w:r>
        <w:t xml:space="preserve">/ sagt </w:t>
      </w:r>
      <w:proofErr w:type="spellStart"/>
      <w:r>
        <w:t>danck</w:t>
      </w:r>
      <w:proofErr w:type="spellEnd"/>
      <w:r>
        <w:t xml:space="preserve"> seinem </w:t>
      </w:r>
      <w:proofErr w:type="spellStart"/>
      <w:r>
        <w:t>Hymlischen</w:t>
      </w:r>
      <w:proofErr w:type="spellEnd"/>
      <w:r>
        <w:t xml:space="preserve"> Vatter/ segnets/ brachs/ gab es seinen Jüngeren/ </w:t>
      </w:r>
      <w:proofErr w:type="spellStart"/>
      <w:r>
        <w:t>vnd</w:t>
      </w:r>
      <w:proofErr w:type="spellEnd"/>
      <w:r>
        <w:t xml:space="preserve"> sprach/ </w:t>
      </w:r>
      <w:proofErr w:type="spellStart"/>
      <w:r>
        <w:t>Nement</w:t>
      </w:r>
      <w:proofErr w:type="spellEnd"/>
      <w:r>
        <w:t xml:space="preserve"> hin </w:t>
      </w:r>
      <w:proofErr w:type="spellStart"/>
      <w:r>
        <w:t>vnd</w:t>
      </w:r>
      <w:proofErr w:type="spellEnd"/>
      <w:r>
        <w:t xml:space="preserve"> </w:t>
      </w:r>
      <w:proofErr w:type="spellStart"/>
      <w:r>
        <w:t>essent</w:t>
      </w:r>
      <w:proofErr w:type="spellEnd"/>
      <w:r>
        <w:t xml:space="preserve">/ das ist mein leib/ der für </w:t>
      </w:r>
      <w:proofErr w:type="spellStart"/>
      <w:r>
        <w:t>eüch</w:t>
      </w:r>
      <w:proofErr w:type="spellEnd"/>
      <w:r>
        <w:t xml:space="preserve"> hingeben </w:t>
      </w:r>
      <w:proofErr w:type="spellStart"/>
      <w:r>
        <w:t>wirdt</w:t>
      </w:r>
      <w:proofErr w:type="spellEnd"/>
      <w:r>
        <w:t xml:space="preserve">/ </w:t>
      </w:r>
      <w:proofErr w:type="spellStart"/>
      <w:r>
        <w:t>solchs</w:t>
      </w:r>
      <w:proofErr w:type="spellEnd"/>
      <w:r>
        <w:t xml:space="preserve"> thut zu meiner </w:t>
      </w:r>
      <w:proofErr w:type="spellStart"/>
      <w:r>
        <w:t>gedechtnuß</w:t>
      </w:r>
      <w:proofErr w:type="spellEnd"/>
      <w:r>
        <w:t xml:space="preserve">/ Des selbigen gleichen nach dem </w:t>
      </w:r>
      <w:proofErr w:type="spellStart"/>
      <w:r>
        <w:t>abentmal</w:t>
      </w:r>
      <w:proofErr w:type="spellEnd"/>
      <w:r>
        <w:t xml:space="preserve"> </w:t>
      </w:r>
      <w:proofErr w:type="spellStart"/>
      <w:r>
        <w:t>nam</w:t>
      </w:r>
      <w:proofErr w:type="spellEnd"/>
      <w:r>
        <w:t xml:space="preserve"> er den </w:t>
      </w:r>
      <w:proofErr w:type="spellStart"/>
      <w:r>
        <w:t>kelch</w:t>
      </w:r>
      <w:proofErr w:type="spellEnd"/>
      <w:r>
        <w:t xml:space="preserve">/ sagt </w:t>
      </w:r>
      <w:proofErr w:type="spellStart"/>
      <w:r>
        <w:t>danck</w:t>
      </w:r>
      <w:proofErr w:type="spellEnd"/>
      <w:r>
        <w:t xml:space="preserve"> </w:t>
      </w:r>
      <w:proofErr w:type="spellStart"/>
      <w:r>
        <w:t>vnd</w:t>
      </w:r>
      <w:proofErr w:type="spellEnd"/>
      <w:r>
        <w:t xml:space="preserve"> sprach/ </w:t>
      </w:r>
      <w:proofErr w:type="spellStart"/>
      <w:r>
        <w:t>Nement</w:t>
      </w:r>
      <w:proofErr w:type="spellEnd"/>
      <w:r>
        <w:t xml:space="preserve"> hin </w:t>
      </w:r>
      <w:proofErr w:type="spellStart"/>
      <w:r>
        <w:t>vnnd</w:t>
      </w:r>
      <w:proofErr w:type="spellEnd"/>
      <w:r>
        <w:t xml:space="preserve"> </w:t>
      </w:r>
      <w:proofErr w:type="spellStart"/>
      <w:r>
        <w:t>trincken</w:t>
      </w:r>
      <w:proofErr w:type="spellEnd"/>
      <w:r>
        <w:t xml:space="preserve"> alle </w:t>
      </w:r>
      <w:proofErr w:type="spellStart"/>
      <w:r>
        <w:t>darauß</w:t>
      </w:r>
      <w:proofErr w:type="spellEnd"/>
      <w:r>
        <w:t xml:space="preserve">/ </w:t>
      </w:r>
      <w:proofErr w:type="spellStart"/>
      <w:r>
        <w:t>Dz</w:t>
      </w:r>
      <w:proofErr w:type="spellEnd"/>
      <w:r>
        <w:t xml:space="preserve"> ist der </w:t>
      </w:r>
      <w:proofErr w:type="spellStart"/>
      <w:r>
        <w:t>kelch</w:t>
      </w:r>
      <w:proofErr w:type="spellEnd"/>
      <w:r>
        <w:t xml:space="preserve"> des </w:t>
      </w:r>
      <w:proofErr w:type="spellStart"/>
      <w:r>
        <w:t>neüwen</w:t>
      </w:r>
      <w:proofErr w:type="spellEnd"/>
      <w:r>
        <w:t xml:space="preserve"> Testaments in </w:t>
      </w:r>
      <w:proofErr w:type="spellStart"/>
      <w:r>
        <w:t>mynem</w:t>
      </w:r>
      <w:proofErr w:type="spellEnd"/>
      <w:r>
        <w:t xml:space="preserve"> </w:t>
      </w:r>
      <w:proofErr w:type="spellStart"/>
      <w:r>
        <w:t>blut</w:t>
      </w:r>
      <w:proofErr w:type="spellEnd"/>
      <w:r>
        <w:t xml:space="preserve">/ das für euch </w:t>
      </w:r>
      <w:proofErr w:type="spellStart"/>
      <w:r>
        <w:t>vnnd</w:t>
      </w:r>
      <w:proofErr w:type="spellEnd"/>
      <w:r>
        <w:t xml:space="preserve"> für </w:t>
      </w:r>
      <w:proofErr w:type="spellStart"/>
      <w:r>
        <w:t>vil</w:t>
      </w:r>
      <w:proofErr w:type="spellEnd"/>
      <w:r>
        <w:t xml:space="preserve"> vergossen </w:t>
      </w:r>
      <w:proofErr w:type="spellStart"/>
      <w:r>
        <w:t>wirt</w:t>
      </w:r>
      <w:proofErr w:type="spellEnd"/>
      <w:r>
        <w:t xml:space="preserve">/ zur </w:t>
      </w:r>
      <w:proofErr w:type="spellStart"/>
      <w:r>
        <w:t>vergebung</w:t>
      </w:r>
      <w:proofErr w:type="spellEnd"/>
      <w:r>
        <w:t xml:space="preserve"> der </w:t>
      </w:r>
      <w:proofErr w:type="spellStart"/>
      <w:r>
        <w:t>sünden</w:t>
      </w:r>
      <w:proofErr w:type="spellEnd"/>
      <w:r>
        <w:t xml:space="preserve">/ </w:t>
      </w:r>
      <w:proofErr w:type="spellStart"/>
      <w:r>
        <w:t>Sollichs</w:t>
      </w:r>
      <w:proofErr w:type="spellEnd"/>
      <w:r>
        <w:t xml:space="preserve"> thut/ so </w:t>
      </w:r>
      <w:proofErr w:type="spellStart"/>
      <w:r>
        <w:t>offt</w:t>
      </w:r>
      <w:proofErr w:type="spellEnd"/>
      <w:r>
        <w:t xml:space="preserve"> </w:t>
      </w:r>
      <w:proofErr w:type="spellStart"/>
      <w:r>
        <w:t>jr</w:t>
      </w:r>
      <w:proofErr w:type="spellEnd"/>
      <w:r>
        <w:t xml:space="preserve"> das </w:t>
      </w:r>
      <w:proofErr w:type="spellStart"/>
      <w:r>
        <w:t>thund</w:t>
      </w:r>
      <w:proofErr w:type="spellEnd"/>
      <w:r>
        <w:t xml:space="preserve">/ zu </w:t>
      </w:r>
      <w:proofErr w:type="spellStart"/>
      <w:r>
        <w:t>miner</w:t>
      </w:r>
      <w:proofErr w:type="spellEnd"/>
      <w:r>
        <w:t xml:space="preserve"> </w:t>
      </w:r>
      <w:proofErr w:type="spellStart"/>
      <w:r>
        <w:t>gedechtnuß</w:t>
      </w:r>
      <w:proofErr w:type="spellEnd"/>
      <w:r>
        <w:t xml:space="preserve">. </w:t>
      </w:r>
    </w:p>
    <w:p w14:paraId="0677A5C6" w14:textId="77777777" w:rsidR="00A97E96" w:rsidRDefault="00A97E96" w:rsidP="00A97E96">
      <w:pPr>
        <w:pStyle w:val="StandardWeb"/>
      </w:pPr>
      <w:r>
        <w:t xml:space="preserve">Frag. Welches </w:t>
      </w:r>
      <w:proofErr w:type="spellStart"/>
      <w:r>
        <w:t>seind</w:t>
      </w:r>
      <w:proofErr w:type="spellEnd"/>
      <w:r>
        <w:t xml:space="preserve"> die </w:t>
      </w:r>
      <w:proofErr w:type="spellStart"/>
      <w:r>
        <w:t>schlüssel</w:t>
      </w:r>
      <w:proofErr w:type="spellEnd"/>
      <w:r>
        <w:t xml:space="preserve"> zum </w:t>
      </w:r>
      <w:proofErr w:type="spellStart"/>
      <w:r>
        <w:t>himmelrich</w:t>
      </w:r>
      <w:proofErr w:type="spellEnd"/>
      <w:r>
        <w:t>?</w:t>
      </w:r>
      <w:r>
        <w:br/>
        <w:t xml:space="preserve">Antwort. Die predig des </w:t>
      </w:r>
      <w:proofErr w:type="spellStart"/>
      <w:r>
        <w:t>heyligen</w:t>
      </w:r>
      <w:proofErr w:type="spellEnd"/>
      <w:r>
        <w:t xml:space="preserve"> </w:t>
      </w:r>
      <w:proofErr w:type="spellStart"/>
      <w:r>
        <w:t>Euangelions</w:t>
      </w:r>
      <w:proofErr w:type="spellEnd"/>
      <w:r>
        <w:t xml:space="preserve"> von Jesu Christo. </w:t>
      </w:r>
    </w:p>
    <w:p w14:paraId="371F4744" w14:textId="77777777" w:rsidR="00A97E96" w:rsidRDefault="00A97E96" w:rsidP="00A97E96">
      <w:pPr>
        <w:pStyle w:val="StandardWeb"/>
      </w:pPr>
      <w:r>
        <w:t xml:space="preserve">Frag. </w:t>
      </w:r>
      <w:proofErr w:type="spellStart"/>
      <w:r>
        <w:t>Wa</w:t>
      </w:r>
      <w:proofErr w:type="spellEnd"/>
      <w:r>
        <w:t xml:space="preserve"> ist das </w:t>
      </w:r>
      <w:proofErr w:type="spellStart"/>
      <w:r>
        <w:t>Predigampt</w:t>
      </w:r>
      <w:proofErr w:type="spellEnd"/>
      <w:r>
        <w:t xml:space="preserve"> von Jesu Christo eingesetzt?</w:t>
      </w:r>
      <w:r>
        <w:br/>
        <w:t xml:space="preserve">Antwort. Luce am </w:t>
      </w:r>
      <w:proofErr w:type="spellStart"/>
      <w:r>
        <w:t>zehenden</w:t>
      </w:r>
      <w:proofErr w:type="spellEnd"/>
      <w:r>
        <w:t xml:space="preserve"> Capitel/ Wer </w:t>
      </w:r>
      <w:proofErr w:type="spellStart"/>
      <w:r>
        <w:t>eüch</w:t>
      </w:r>
      <w:proofErr w:type="spellEnd"/>
      <w:r>
        <w:t xml:space="preserve"> höret/ der höret mich/ wer </w:t>
      </w:r>
      <w:proofErr w:type="spellStart"/>
      <w:r>
        <w:t>eüch</w:t>
      </w:r>
      <w:proofErr w:type="spellEnd"/>
      <w:r>
        <w:t xml:space="preserve"> </w:t>
      </w:r>
      <w:proofErr w:type="spellStart"/>
      <w:r>
        <w:t>verschmächt</w:t>
      </w:r>
      <w:proofErr w:type="spellEnd"/>
      <w:r>
        <w:t xml:space="preserve">/ der </w:t>
      </w:r>
      <w:proofErr w:type="spellStart"/>
      <w:r>
        <w:t>verschmächt</w:t>
      </w:r>
      <w:proofErr w:type="spellEnd"/>
      <w:r>
        <w:t xml:space="preserve"> mich. Matthei am </w:t>
      </w:r>
      <w:proofErr w:type="spellStart"/>
      <w:r>
        <w:t>sechtzehenden</w:t>
      </w:r>
      <w:proofErr w:type="spellEnd"/>
      <w:r>
        <w:t xml:space="preserve">/ Ich will dir die </w:t>
      </w:r>
      <w:proofErr w:type="spellStart"/>
      <w:r>
        <w:t>schlüssel</w:t>
      </w:r>
      <w:proofErr w:type="spellEnd"/>
      <w:r>
        <w:t xml:space="preserve"> des </w:t>
      </w:r>
      <w:proofErr w:type="spellStart"/>
      <w:r>
        <w:t>himmelreichs</w:t>
      </w:r>
      <w:proofErr w:type="spellEnd"/>
      <w:r>
        <w:t xml:space="preserve"> geben/ alles </w:t>
      </w:r>
      <w:proofErr w:type="spellStart"/>
      <w:r>
        <w:t>waß</w:t>
      </w:r>
      <w:proofErr w:type="spellEnd"/>
      <w:r>
        <w:t xml:space="preserve"> du </w:t>
      </w:r>
      <w:proofErr w:type="spellStart"/>
      <w:r>
        <w:t>auff</w:t>
      </w:r>
      <w:proofErr w:type="spellEnd"/>
      <w:r>
        <w:t xml:space="preserve"> erden binden wirst/ </w:t>
      </w:r>
      <w:proofErr w:type="spellStart"/>
      <w:r>
        <w:t>sol</w:t>
      </w:r>
      <w:proofErr w:type="spellEnd"/>
      <w:r>
        <w:t xml:space="preserve"> auch im </w:t>
      </w:r>
      <w:proofErr w:type="spellStart"/>
      <w:r>
        <w:t>himmel</w:t>
      </w:r>
      <w:proofErr w:type="spellEnd"/>
      <w:r>
        <w:t xml:space="preserve"> gebunden sein/ </w:t>
      </w:r>
      <w:proofErr w:type="spellStart"/>
      <w:r>
        <w:t>vnd</w:t>
      </w:r>
      <w:proofErr w:type="spellEnd"/>
      <w:r>
        <w:t xml:space="preserve"> alles was du </w:t>
      </w:r>
      <w:proofErr w:type="spellStart"/>
      <w:r>
        <w:t>auff</w:t>
      </w:r>
      <w:proofErr w:type="spellEnd"/>
      <w:r>
        <w:t xml:space="preserve"> erden lösen wirst/ soll auch im </w:t>
      </w:r>
      <w:proofErr w:type="spellStart"/>
      <w:r>
        <w:t>himmel</w:t>
      </w:r>
      <w:proofErr w:type="spellEnd"/>
      <w:r>
        <w:t xml:space="preserve"> </w:t>
      </w:r>
      <w:proofErr w:type="spellStart"/>
      <w:r>
        <w:t>loß</w:t>
      </w:r>
      <w:proofErr w:type="spellEnd"/>
      <w:r>
        <w:t xml:space="preserve"> sein. Johannis am </w:t>
      </w:r>
      <w:proofErr w:type="spellStart"/>
      <w:r>
        <w:t>zweintzigsten</w:t>
      </w:r>
      <w:proofErr w:type="spellEnd"/>
      <w:r>
        <w:t xml:space="preserve"> </w:t>
      </w:r>
      <w:proofErr w:type="spellStart"/>
      <w:r>
        <w:t>capitel</w:t>
      </w:r>
      <w:proofErr w:type="spellEnd"/>
      <w:r>
        <w:t xml:space="preserve">/ </w:t>
      </w:r>
      <w:proofErr w:type="spellStart"/>
      <w:r>
        <w:t>Nemend</w:t>
      </w:r>
      <w:proofErr w:type="spellEnd"/>
      <w:r>
        <w:t xml:space="preserve"> hin den </w:t>
      </w:r>
      <w:proofErr w:type="spellStart"/>
      <w:r>
        <w:t>heyligen</w:t>
      </w:r>
      <w:proofErr w:type="spellEnd"/>
      <w:r>
        <w:t xml:space="preserve"> geist/ welchen </w:t>
      </w:r>
      <w:proofErr w:type="spellStart"/>
      <w:r>
        <w:t>jr</w:t>
      </w:r>
      <w:proofErr w:type="spellEnd"/>
      <w:r>
        <w:t xml:space="preserve"> die </w:t>
      </w:r>
      <w:proofErr w:type="spellStart"/>
      <w:r>
        <w:t>sünd</w:t>
      </w:r>
      <w:proofErr w:type="spellEnd"/>
      <w:r>
        <w:t xml:space="preserve"> verzeihen/ denen </w:t>
      </w:r>
      <w:proofErr w:type="spellStart"/>
      <w:r>
        <w:t>seind</w:t>
      </w:r>
      <w:proofErr w:type="spellEnd"/>
      <w:r>
        <w:t xml:space="preserve"> sie </w:t>
      </w:r>
      <w:proofErr w:type="spellStart"/>
      <w:r>
        <w:t>verzygen</w:t>
      </w:r>
      <w:proofErr w:type="spellEnd"/>
      <w:r>
        <w:t xml:space="preserve">/ </w:t>
      </w:r>
      <w:proofErr w:type="spellStart"/>
      <w:r>
        <w:t>vnd</w:t>
      </w:r>
      <w:proofErr w:type="spellEnd"/>
      <w:r>
        <w:t xml:space="preserve"> welchen </w:t>
      </w:r>
      <w:proofErr w:type="spellStart"/>
      <w:r>
        <w:t>jr</w:t>
      </w:r>
      <w:proofErr w:type="spellEnd"/>
      <w:r>
        <w:t xml:space="preserve"> die </w:t>
      </w:r>
      <w:proofErr w:type="spellStart"/>
      <w:r>
        <w:t>sünd</w:t>
      </w:r>
      <w:proofErr w:type="spellEnd"/>
      <w:r>
        <w:t xml:space="preserve"> behalten/ denen </w:t>
      </w:r>
      <w:proofErr w:type="spellStart"/>
      <w:r>
        <w:t>seind</w:t>
      </w:r>
      <w:proofErr w:type="spellEnd"/>
      <w:r>
        <w:t xml:space="preserve"> sie behalten/ rc. </w:t>
      </w:r>
    </w:p>
    <w:p w14:paraId="3FF83E0E" w14:textId="77777777" w:rsidR="00A97E96" w:rsidRDefault="00A97E96" w:rsidP="00A97E96">
      <w:pPr>
        <w:pStyle w:val="berschrift1"/>
        <w:rPr>
          <w:sz w:val="48"/>
        </w:rPr>
      </w:pPr>
      <w:proofErr w:type="spellStart"/>
      <w:r>
        <w:t>Einn</w:t>
      </w:r>
      <w:proofErr w:type="spellEnd"/>
      <w:r>
        <w:t xml:space="preserve"> Christliche leer...</w:t>
      </w:r>
    </w:p>
    <w:p w14:paraId="31717DF2" w14:textId="77777777" w:rsidR="00A97E96" w:rsidRDefault="00A97E96" w:rsidP="00A97E96">
      <w:pPr>
        <w:pStyle w:val="StandardWeb"/>
      </w:pPr>
      <w:r>
        <w:rPr>
          <w:rStyle w:val="Fett"/>
          <w:rFonts w:eastAsiaTheme="majorEastAsia"/>
        </w:rPr>
        <w:t xml:space="preserve">… </w:t>
      </w:r>
      <w:proofErr w:type="spellStart"/>
      <w:r>
        <w:rPr>
          <w:rStyle w:val="Fett"/>
          <w:rFonts w:eastAsiaTheme="majorEastAsia"/>
        </w:rPr>
        <w:t>auß</w:t>
      </w:r>
      <w:proofErr w:type="spellEnd"/>
      <w:r>
        <w:rPr>
          <w:rStyle w:val="Fett"/>
          <w:rFonts w:eastAsiaTheme="majorEastAsia"/>
        </w:rPr>
        <w:t xml:space="preserve"> den </w:t>
      </w:r>
      <w:proofErr w:type="spellStart"/>
      <w:r>
        <w:rPr>
          <w:rStyle w:val="Fett"/>
          <w:rFonts w:eastAsiaTheme="majorEastAsia"/>
        </w:rPr>
        <w:t>heyligen</w:t>
      </w:r>
      <w:proofErr w:type="spellEnd"/>
      <w:r>
        <w:rPr>
          <w:rStyle w:val="Fett"/>
          <w:rFonts w:eastAsiaTheme="majorEastAsia"/>
        </w:rPr>
        <w:t xml:space="preserve"> Aposteln Petro und Paulo für die </w:t>
      </w:r>
      <w:proofErr w:type="spellStart"/>
      <w:r>
        <w:rPr>
          <w:rStyle w:val="Fett"/>
          <w:rFonts w:eastAsiaTheme="majorEastAsia"/>
        </w:rPr>
        <w:t>eeleüt</w:t>
      </w:r>
      <w:proofErr w:type="spellEnd"/>
      <w:r>
        <w:rPr>
          <w:rStyle w:val="Fett"/>
          <w:rFonts w:eastAsiaTheme="majorEastAsia"/>
        </w:rPr>
        <w:t xml:space="preserve">/ </w:t>
      </w:r>
      <w:proofErr w:type="spellStart"/>
      <w:r>
        <w:rPr>
          <w:rStyle w:val="Fett"/>
          <w:rFonts w:eastAsiaTheme="majorEastAsia"/>
        </w:rPr>
        <w:t>dienstknecht</w:t>
      </w:r>
      <w:proofErr w:type="spellEnd"/>
      <w:r>
        <w:rPr>
          <w:rStyle w:val="Fett"/>
          <w:rFonts w:eastAsiaTheme="majorEastAsia"/>
        </w:rPr>
        <w:t xml:space="preserve">/ und </w:t>
      </w:r>
      <w:proofErr w:type="spellStart"/>
      <w:r>
        <w:rPr>
          <w:rStyle w:val="Fett"/>
          <w:rFonts w:eastAsiaTheme="majorEastAsia"/>
        </w:rPr>
        <w:t>mägdt</w:t>
      </w:r>
      <w:proofErr w:type="spellEnd"/>
      <w:r>
        <w:rPr>
          <w:rStyle w:val="Fett"/>
          <w:rFonts w:eastAsiaTheme="majorEastAsia"/>
        </w:rPr>
        <w:t xml:space="preserve">/ die </w:t>
      </w:r>
      <w:proofErr w:type="spellStart"/>
      <w:r>
        <w:rPr>
          <w:rStyle w:val="Fett"/>
          <w:rFonts w:eastAsiaTheme="majorEastAsia"/>
        </w:rPr>
        <w:t>einn</w:t>
      </w:r>
      <w:proofErr w:type="spellEnd"/>
      <w:r>
        <w:rPr>
          <w:rStyle w:val="Fett"/>
          <w:rFonts w:eastAsiaTheme="majorEastAsia"/>
        </w:rPr>
        <w:t xml:space="preserve"> </w:t>
      </w:r>
      <w:proofErr w:type="spellStart"/>
      <w:r>
        <w:rPr>
          <w:rStyle w:val="Fett"/>
          <w:rFonts w:eastAsiaTheme="majorEastAsia"/>
        </w:rPr>
        <w:t>diener</w:t>
      </w:r>
      <w:proofErr w:type="spellEnd"/>
      <w:r>
        <w:rPr>
          <w:rStyle w:val="Fett"/>
          <w:rFonts w:eastAsiaTheme="majorEastAsia"/>
        </w:rPr>
        <w:t xml:space="preserve"> der Kirchen neben dem </w:t>
      </w:r>
      <w:proofErr w:type="spellStart"/>
      <w:r>
        <w:rPr>
          <w:rStyle w:val="Fett"/>
          <w:rFonts w:eastAsiaTheme="majorEastAsia"/>
        </w:rPr>
        <w:t>kinder</w:t>
      </w:r>
      <w:proofErr w:type="spellEnd"/>
      <w:r>
        <w:rPr>
          <w:rStyle w:val="Fett"/>
          <w:rFonts w:eastAsiaTheme="majorEastAsia"/>
        </w:rPr>
        <w:t xml:space="preserve"> Catechismo verlesen </w:t>
      </w:r>
      <w:proofErr w:type="spellStart"/>
      <w:r>
        <w:rPr>
          <w:rStyle w:val="Fett"/>
          <w:rFonts w:eastAsiaTheme="majorEastAsia"/>
        </w:rPr>
        <w:t>vnnd</w:t>
      </w:r>
      <w:proofErr w:type="spellEnd"/>
      <w:r>
        <w:rPr>
          <w:rStyle w:val="Fett"/>
          <w:rFonts w:eastAsiaTheme="majorEastAsia"/>
        </w:rPr>
        <w:t xml:space="preserve"> </w:t>
      </w:r>
      <w:proofErr w:type="spellStart"/>
      <w:r>
        <w:rPr>
          <w:rStyle w:val="Fett"/>
          <w:rFonts w:eastAsiaTheme="majorEastAsia"/>
        </w:rPr>
        <w:t>kurtzlichen</w:t>
      </w:r>
      <w:proofErr w:type="spellEnd"/>
      <w:r>
        <w:rPr>
          <w:rStyle w:val="Fett"/>
          <w:rFonts w:eastAsiaTheme="majorEastAsia"/>
        </w:rPr>
        <w:t xml:space="preserve"> </w:t>
      </w:r>
      <w:proofErr w:type="spellStart"/>
      <w:r>
        <w:rPr>
          <w:rStyle w:val="Fett"/>
          <w:rFonts w:eastAsiaTheme="majorEastAsia"/>
        </w:rPr>
        <w:t>ermanen</w:t>
      </w:r>
      <w:proofErr w:type="spellEnd"/>
      <w:r>
        <w:rPr>
          <w:rStyle w:val="Fett"/>
          <w:rFonts w:eastAsiaTheme="majorEastAsia"/>
        </w:rPr>
        <w:t xml:space="preserve"> mag.</w:t>
      </w:r>
      <w:r>
        <w:t xml:space="preserve"> </w:t>
      </w:r>
    </w:p>
    <w:p w14:paraId="69F9851A" w14:textId="40E3CCBE" w:rsidR="00A97E96" w:rsidRDefault="00A97E96" w:rsidP="00A97E96">
      <w:pPr>
        <w:pStyle w:val="StandardWeb"/>
      </w:pPr>
      <w:proofErr w:type="spellStart"/>
      <w:r>
        <w:t>Vrgeliebten</w:t>
      </w:r>
      <w:proofErr w:type="spellEnd"/>
      <w:r>
        <w:t xml:space="preserve"> im HERREN/ </w:t>
      </w:r>
      <w:proofErr w:type="spellStart"/>
      <w:r>
        <w:t>jr</w:t>
      </w:r>
      <w:proofErr w:type="spellEnd"/>
      <w:r>
        <w:t xml:space="preserve"> habt vernommen die Christliche leer/ so denn jungen Christlichen </w:t>
      </w:r>
      <w:proofErr w:type="spellStart"/>
      <w:r>
        <w:t>kindern</w:t>
      </w:r>
      <w:proofErr w:type="spellEnd"/>
      <w:r>
        <w:t xml:space="preserve"> fleissig </w:t>
      </w:r>
      <w:proofErr w:type="spellStart"/>
      <w:r>
        <w:t>fürgetragen</w:t>
      </w:r>
      <w:proofErr w:type="spellEnd"/>
      <w:r>
        <w:t xml:space="preserve">/ damit aber </w:t>
      </w:r>
      <w:proofErr w:type="spellStart"/>
      <w:r>
        <w:t>eüwer</w:t>
      </w:r>
      <w:proofErr w:type="spellEnd"/>
      <w:r>
        <w:t xml:space="preserve"> liebe </w:t>
      </w:r>
      <w:proofErr w:type="spellStart"/>
      <w:r>
        <w:t>nit</w:t>
      </w:r>
      <w:proofErr w:type="spellEnd"/>
      <w:r>
        <w:t xml:space="preserve"> on </w:t>
      </w:r>
      <w:proofErr w:type="spellStart"/>
      <w:r>
        <w:t>vnderweisung</w:t>
      </w:r>
      <w:proofErr w:type="spellEnd"/>
      <w:r>
        <w:t xml:space="preserve"> </w:t>
      </w:r>
      <w:proofErr w:type="spellStart"/>
      <w:r>
        <w:t>hingange</w:t>
      </w:r>
      <w:proofErr w:type="spellEnd"/>
      <w:r>
        <w:t xml:space="preserve">/ so </w:t>
      </w:r>
      <w:proofErr w:type="spellStart"/>
      <w:r>
        <w:t>lerende</w:t>
      </w:r>
      <w:proofErr w:type="spellEnd"/>
      <w:r>
        <w:t xml:space="preserve"> die </w:t>
      </w:r>
      <w:proofErr w:type="spellStart"/>
      <w:r>
        <w:t>heyligen</w:t>
      </w:r>
      <w:proofErr w:type="spellEnd"/>
      <w:r>
        <w:t xml:space="preserve"> Aposteln also. </w:t>
      </w:r>
    </w:p>
    <w:p w14:paraId="7E326531" w14:textId="77777777" w:rsidR="00A97E96" w:rsidRDefault="00A97E96" w:rsidP="00A97E96">
      <w:pPr>
        <w:pStyle w:val="StandardWeb"/>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82"/>
        <w:gridCol w:w="1489"/>
      </w:tblGrid>
      <w:tr w:rsidR="00A97E96" w14:paraId="2DD7C0E9" w14:textId="77777777" w:rsidTr="00A97E96">
        <w:trPr>
          <w:tblCellSpacing w:w="15" w:type="dxa"/>
          <w:jc w:val="center"/>
        </w:trPr>
        <w:tc>
          <w:tcPr>
            <w:tcW w:w="0" w:type="auto"/>
            <w:vAlign w:val="center"/>
            <w:hideMark/>
          </w:tcPr>
          <w:p w14:paraId="24742EA2" w14:textId="77777777" w:rsidR="00A97E96" w:rsidRDefault="00A97E96">
            <w:r>
              <w:t xml:space="preserve">Eph. VI. </w:t>
            </w:r>
          </w:p>
        </w:tc>
        <w:tc>
          <w:tcPr>
            <w:tcW w:w="0" w:type="auto"/>
            <w:vAlign w:val="center"/>
            <w:hideMark/>
          </w:tcPr>
          <w:p w14:paraId="182DBDD1" w14:textId="77777777" w:rsidR="00A97E96" w:rsidRDefault="00A97E96">
            <w:proofErr w:type="spellStart"/>
            <w:r>
              <w:t>Colossens</w:t>
            </w:r>
            <w:proofErr w:type="spellEnd"/>
            <w:r>
              <w:t xml:space="preserve">. III. </w:t>
            </w:r>
          </w:p>
        </w:tc>
      </w:tr>
      <w:tr w:rsidR="00A97E96" w14:paraId="7D2A7DB1" w14:textId="77777777" w:rsidTr="00A97E96">
        <w:trPr>
          <w:tblCellSpacing w:w="15" w:type="dxa"/>
          <w:jc w:val="center"/>
        </w:trPr>
        <w:tc>
          <w:tcPr>
            <w:tcW w:w="0" w:type="auto"/>
            <w:vAlign w:val="center"/>
            <w:hideMark/>
          </w:tcPr>
          <w:p w14:paraId="49107725" w14:textId="77777777" w:rsidR="00A97E96" w:rsidRDefault="00A97E96">
            <w:r>
              <w:t xml:space="preserve">1. Timoth. II. </w:t>
            </w:r>
          </w:p>
        </w:tc>
        <w:tc>
          <w:tcPr>
            <w:tcW w:w="0" w:type="auto"/>
            <w:vAlign w:val="center"/>
            <w:hideMark/>
          </w:tcPr>
          <w:p w14:paraId="17B7B1BE" w14:textId="77777777" w:rsidR="00A97E96" w:rsidRDefault="00A97E96">
            <w:r>
              <w:t xml:space="preserve">1. Petri III. </w:t>
            </w:r>
          </w:p>
        </w:tc>
      </w:tr>
    </w:tbl>
    <w:p w14:paraId="6224EDEE" w14:textId="77777777" w:rsidR="00A97E96" w:rsidRDefault="00A97E96" w:rsidP="00A97E96">
      <w:pPr>
        <w:pStyle w:val="berschrift2"/>
      </w:pPr>
      <w:r>
        <w:t xml:space="preserve">Den </w:t>
      </w:r>
      <w:proofErr w:type="spellStart"/>
      <w:r>
        <w:t>mannen</w:t>
      </w:r>
      <w:proofErr w:type="spellEnd"/>
      <w:r>
        <w:t>.</w:t>
      </w:r>
    </w:p>
    <w:p w14:paraId="3DC89C67" w14:textId="77777777" w:rsidR="00A97E96" w:rsidRDefault="00A97E96" w:rsidP="00A97E96">
      <w:pPr>
        <w:pStyle w:val="StandardWeb"/>
      </w:pPr>
      <w:proofErr w:type="spellStart"/>
      <w:r>
        <w:t>IHr</w:t>
      </w:r>
      <w:proofErr w:type="spellEnd"/>
      <w:r>
        <w:t xml:space="preserve"> </w:t>
      </w:r>
      <w:proofErr w:type="spellStart"/>
      <w:r>
        <w:t>menner</w:t>
      </w:r>
      <w:proofErr w:type="spellEnd"/>
      <w:r>
        <w:t xml:space="preserve"> liebet </w:t>
      </w:r>
      <w:proofErr w:type="spellStart"/>
      <w:r>
        <w:t>eüwere</w:t>
      </w:r>
      <w:proofErr w:type="spellEnd"/>
      <w:r>
        <w:t xml:space="preserve"> </w:t>
      </w:r>
      <w:proofErr w:type="spellStart"/>
      <w:r>
        <w:t>weiber</w:t>
      </w:r>
      <w:proofErr w:type="spellEnd"/>
      <w:r>
        <w:t xml:space="preserve">/ glich wie Christus geliebt hat die Kirchen/ </w:t>
      </w:r>
      <w:proofErr w:type="spellStart"/>
      <w:r>
        <w:t>vnd</w:t>
      </w:r>
      <w:proofErr w:type="spellEnd"/>
      <w:r>
        <w:t xml:space="preserve"> </w:t>
      </w:r>
      <w:proofErr w:type="spellStart"/>
      <w:r>
        <w:t>seind</w:t>
      </w:r>
      <w:proofErr w:type="spellEnd"/>
      <w:r>
        <w:t xml:space="preserve"> </w:t>
      </w:r>
      <w:proofErr w:type="spellStart"/>
      <w:r>
        <w:t>nit</w:t>
      </w:r>
      <w:proofErr w:type="spellEnd"/>
      <w:r>
        <w:t xml:space="preserve"> bitter gegen </w:t>
      </w:r>
      <w:proofErr w:type="spellStart"/>
      <w:r>
        <w:t>jhnen</w:t>
      </w:r>
      <w:proofErr w:type="spellEnd"/>
      <w:r>
        <w:t xml:space="preserve">/ </w:t>
      </w:r>
      <w:proofErr w:type="spellStart"/>
      <w:r>
        <w:t>vnnd</w:t>
      </w:r>
      <w:proofErr w:type="spellEnd"/>
      <w:r>
        <w:t xml:space="preserve"> </w:t>
      </w:r>
      <w:proofErr w:type="spellStart"/>
      <w:r>
        <w:t>wonend</w:t>
      </w:r>
      <w:proofErr w:type="spellEnd"/>
      <w:r>
        <w:t xml:space="preserve"> bey </w:t>
      </w:r>
      <w:proofErr w:type="spellStart"/>
      <w:r>
        <w:t>jnen</w:t>
      </w:r>
      <w:proofErr w:type="spellEnd"/>
      <w:r>
        <w:t xml:space="preserve"> </w:t>
      </w:r>
      <w:proofErr w:type="spellStart"/>
      <w:r>
        <w:t>mitt</w:t>
      </w:r>
      <w:proofErr w:type="spellEnd"/>
      <w:r>
        <w:t xml:space="preserve"> </w:t>
      </w:r>
      <w:proofErr w:type="spellStart"/>
      <w:r>
        <w:t>vernunfft</w:t>
      </w:r>
      <w:proofErr w:type="spellEnd"/>
      <w:r>
        <w:t xml:space="preserve">/ </w:t>
      </w:r>
      <w:proofErr w:type="spellStart"/>
      <w:r>
        <w:t>vnnd</w:t>
      </w:r>
      <w:proofErr w:type="spellEnd"/>
      <w:r>
        <w:t xml:space="preserve"> geben dem weibischen als dem </w:t>
      </w:r>
      <w:proofErr w:type="spellStart"/>
      <w:r>
        <w:t>schwechsten</w:t>
      </w:r>
      <w:proofErr w:type="spellEnd"/>
      <w:r>
        <w:t xml:space="preserve"> </w:t>
      </w:r>
      <w:proofErr w:type="spellStart"/>
      <w:r>
        <w:t>geschirr</w:t>
      </w:r>
      <w:proofErr w:type="spellEnd"/>
      <w:r>
        <w:t xml:space="preserve"> sein </w:t>
      </w:r>
      <w:proofErr w:type="spellStart"/>
      <w:r>
        <w:t>eer</w:t>
      </w:r>
      <w:proofErr w:type="spellEnd"/>
      <w:r>
        <w:t xml:space="preserve">. </w:t>
      </w:r>
      <w:proofErr w:type="spellStart"/>
      <w:r>
        <w:t>Vnd</w:t>
      </w:r>
      <w:proofErr w:type="spellEnd"/>
      <w:r>
        <w:t xml:space="preserve"> ich will/ daß die </w:t>
      </w:r>
      <w:proofErr w:type="spellStart"/>
      <w:r>
        <w:t>mann</w:t>
      </w:r>
      <w:proofErr w:type="spellEnd"/>
      <w:r>
        <w:t xml:space="preserve"> bettend an allen orten/ </w:t>
      </w:r>
      <w:proofErr w:type="spellStart"/>
      <w:r>
        <w:t>vnd</w:t>
      </w:r>
      <w:proofErr w:type="spellEnd"/>
      <w:r>
        <w:t xml:space="preserve"> </w:t>
      </w:r>
      <w:proofErr w:type="spellStart"/>
      <w:r>
        <w:t>auffhebend</w:t>
      </w:r>
      <w:proofErr w:type="spellEnd"/>
      <w:r>
        <w:t xml:space="preserve"> </w:t>
      </w:r>
      <w:proofErr w:type="spellStart"/>
      <w:r>
        <w:t>heylige</w:t>
      </w:r>
      <w:proofErr w:type="spellEnd"/>
      <w:r>
        <w:t xml:space="preserve"> </w:t>
      </w:r>
      <w:proofErr w:type="spellStart"/>
      <w:r>
        <w:t>hend</w:t>
      </w:r>
      <w:proofErr w:type="spellEnd"/>
      <w:r>
        <w:t xml:space="preserve"> on </w:t>
      </w:r>
      <w:proofErr w:type="spellStart"/>
      <w:r>
        <w:t>zorn</w:t>
      </w:r>
      <w:proofErr w:type="spellEnd"/>
      <w:r>
        <w:t xml:space="preserve"> </w:t>
      </w:r>
      <w:proofErr w:type="spellStart"/>
      <w:r>
        <w:t>vnd</w:t>
      </w:r>
      <w:proofErr w:type="spellEnd"/>
      <w:r>
        <w:t xml:space="preserve"> </w:t>
      </w:r>
      <w:proofErr w:type="spellStart"/>
      <w:r>
        <w:t>widerwillen</w:t>
      </w:r>
      <w:proofErr w:type="spellEnd"/>
      <w:r>
        <w:t xml:space="preserve">. Es sollen auch die </w:t>
      </w:r>
      <w:proofErr w:type="spellStart"/>
      <w:r>
        <w:t>menner</w:t>
      </w:r>
      <w:proofErr w:type="spellEnd"/>
      <w:r>
        <w:t xml:space="preserve"> </w:t>
      </w:r>
      <w:proofErr w:type="spellStart"/>
      <w:r>
        <w:t>jre</w:t>
      </w:r>
      <w:proofErr w:type="spellEnd"/>
      <w:r>
        <w:t xml:space="preserve"> </w:t>
      </w:r>
      <w:proofErr w:type="spellStart"/>
      <w:r>
        <w:t>weiber</w:t>
      </w:r>
      <w:proofErr w:type="spellEnd"/>
      <w:r>
        <w:t xml:space="preserve"> lieben als </w:t>
      </w:r>
      <w:proofErr w:type="spellStart"/>
      <w:r>
        <w:t>jr</w:t>
      </w:r>
      <w:proofErr w:type="spellEnd"/>
      <w:r>
        <w:t xml:space="preserve"> eigene leib/ wer sein </w:t>
      </w:r>
      <w:proofErr w:type="spellStart"/>
      <w:r>
        <w:t>weib</w:t>
      </w:r>
      <w:proofErr w:type="spellEnd"/>
      <w:r>
        <w:t xml:space="preserve"> liebet/ der liebet sich </w:t>
      </w:r>
      <w:proofErr w:type="spellStart"/>
      <w:r>
        <w:t>selbs</w:t>
      </w:r>
      <w:proofErr w:type="spellEnd"/>
      <w:r>
        <w:t xml:space="preserve">. </w:t>
      </w:r>
    </w:p>
    <w:p w14:paraId="5424E632" w14:textId="77777777" w:rsidR="00A97E96" w:rsidRDefault="00A97E96" w:rsidP="00A97E96">
      <w:pPr>
        <w:pStyle w:val="berschrift2"/>
      </w:pPr>
      <w:r>
        <w:t xml:space="preserve">Den </w:t>
      </w:r>
      <w:proofErr w:type="spellStart"/>
      <w:r>
        <w:t>weibern</w:t>
      </w:r>
      <w:proofErr w:type="spellEnd"/>
      <w:r>
        <w:t>.</w:t>
      </w:r>
    </w:p>
    <w:p w14:paraId="269FF0A5" w14:textId="77777777" w:rsidR="00A97E96" w:rsidRDefault="00A97E96" w:rsidP="00A97E96">
      <w:pPr>
        <w:pStyle w:val="StandardWeb"/>
      </w:pPr>
      <w:r>
        <w:t xml:space="preserve">Die </w:t>
      </w:r>
      <w:proofErr w:type="spellStart"/>
      <w:r>
        <w:t>weiber</w:t>
      </w:r>
      <w:proofErr w:type="spellEnd"/>
      <w:r>
        <w:t xml:space="preserve"> </w:t>
      </w:r>
      <w:proofErr w:type="spellStart"/>
      <w:r>
        <w:t>seyend</w:t>
      </w:r>
      <w:proofErr w:type="spellEnd"/>
      <w:r>
        <w:t xml:space="preserve"> </w:t>
      </w:r>
      <w:proofErr w:type="spellStart"/>
      <w:r>
        <w:t>vnderthon</w:t>
      </w:r>
      <w:proofErr w:type="spellEnd"/>
      <w:r>
        <w:t xml:space="preserve"> </w:t>
      </w:r>
      <w:proofErr w:type="spellStart"/>
      <w:r>
        <w:t>jren</w:t>
      </w:r>
      <w:proofErr w:type="spellEnd"/>
      <w:r>
        <w:t xml:space="preserve"> </w:t>
      </w:r>
      <w:proofErr w:type="spellStart"/>
      <w:r>
        <w:t>mannen</w:t>
      </w:r>
      <w:proofErr w:type="spellEnd"/>
      <w:r>
        <w:t xml:space="preserve"> als dem Herren/ </w:t>
      </w:r>
      <w:proofErr w:type="spellStart"/>
      <w:r>
        <w:t>vnd</w:t>
      </w:r>
      <w:proofErr w:type="spellEnd"/>
      <w:r>
        <w:t xml:space="preserve"> wie sich </w:t>
      </w:r>
      <w:proofErr w:type="spellStart"/>
      <w:r>
        <w:t>gebürt</w:t>
      </w:r>
      <w:proofErr w:type="spellEnd"/>
      <w:r>
        <w:t xml:space="preserve">/ </w:t>
      </w:r>
      <w:proofErr w:type="spellStart"/>
      <w:r>
        <w:t>auff</w:t>
      </w:r>
      <w:proofErr w:type="spellEnd"/>
      <w:r>
        <w:t xml:space="preserve"> daß auch die </w:t>
      </w:r>
      <w:proofErr w:type="spellStart"/>
      <w:r>
        <w:t>mann</w:t>
      </w:r>
      <w:proofErr w:type="spellEnd"/>
      <w:r>
        <w:t xml:space="preserve"> so </w:t>
      </w:r>
      <w:proofErr w:type="spellStart"/>
      <w:r>
        <w:t>nitt</w:t>
      </w:r>
      <w:proofErr w:type="spellEnd"/>
      <w:r>
        <w:t xml:space="preserve"> glauben an das </w:t>
      </w:r>
      <w:proofErr w:type="spellStart"/>
      <w:r>
        <w:t>wort</w:t>
      </w:r>
      <w:proofErr w:type="spellEnd"/>
      <w:r>
        <w:t xml:space="preserve">/ durch der </w:t>
      </w:r>
      <w:proofErr w:type="spellStart"/>
      <w:r>
        <w:t>weiber</w:t>
      </w:r>
      <w:proofErr w:type="spellEnd"/>
      <w:r>
        <w:t xml:space="preserve"> </w:t>
      </w:r>
      <w:proofErr w:type="spellStart"/>
      <w:r>
        <w:t>wandel</w:t>
      </w:r>
      <w:proofErr w:type="spellEnd"/>
      <w:r>
        <w:t xml:space="preserve"> on </w:t>
      </w:r>
      <w:proofErr w:type="spellStart"/>
      <w:r>
        <w:t>wort</w:t>
      </w:r>
      <w:proofErr w:type="spellEnd"/>
      <w:r>
        <w:t xml:space="preserve"> </w:t>
      </w:r>
      <w:proofErr w:type="spellStart"/>
      <w:r>
        <w:t>gewunnen</w:t>
      </w:r>
      <w:proofErr w:type="spellEnd"/>
      <w:r>
        <w:t xml:space="preserve"> werden/ wann sie ansehen </w:t>
      </w:r>
      <w:proofErr w:type="spellStart"/>
      <w:r>
        <w:t>eüwern</w:t>
      </w:r>
      <w:proofErr w:type="spellEnd"/>
      <w:r>
        <w:t xml:space="preserve"> </w:t>
      </w:r>
      <w:proofErr w:type="spellStart"/>
      <w:r>
        <w:t>keüschen</w:t>
      </w:r>
      <w:proofErr w:type="spellEnd"/>
      <w:r>
        <w:t xml:space="preserve"> </w:t>
      </w:r>
      <w:proofErr w:type="spellStart"/>
      <w:r>
        <w:t>vnd</w:t>
      </w:r>
      <w:proofErr w:type="spellEnd"/>
      <w:r>
        <w:t xml:space="preserve"> lautern </w:t>
      </w:r>
      <w:proofErr w:type="spellStart"/>
      <w:r>
        <w:t>wandel</w:t>
      </w:r>
      <w:proofErr w:type="spellEnd"/>
      <w:r>
        <w:t xml:space="preserve"> in der </w:t>
      </w:r>
      <w:proofErr w:type="spellStart"/>
      <w:r>
        <w:t>forcht</w:t>
      </w:r>
      <w:proofErr w:type="spellEnd"/>
      <w:r>
        <w:t xml:space="preserve">/ welcher </w:t>
      </w:r>
      <w:proofErr w:type="spellStart"/>
      <w:r>
        <w:t>kleydung</w:t>
      </w:r>
      <w:proofErr w:type="spellEnd"/>
      <w:r>
        <w:t xml:space="preserve"> soll sein mit </w:t>
      </w:r>
      <w:proofErr w:type="spellStart"/>
      <w:r>
        <w:t>schamm</w:t>
      </w:r>
      <w:proofErr w:type="spellEnd"/>
      <w:r>
        <w:t xml:space="preserve"> </w:t>
      </w:r>
      <w:proofErr w:type="spellStart"/>
      <w:r>
        <w:t>vnd</w:t>
      </w:r>
      <w:proofErr w:type="spellEnd"/>
      <w:r>
        <w:t xml:space="preserve"> </w:t>
      </w:r>
      <w:proofErr w:type="spellStart"/>
      <w:r>
        <w:t>zucht</w:t>
      </w:r>
      <w:proofErr w:type="spellEnd"/>
      <w:r>
        <w:t xml:space="preserve">/ </w:t>
      </w:r>
      <w:proofErr w:type="spellStart"/>
      <w:r>
        <w:t>nit</w:t>
      </w:r>
      <w:proofErr w:type="spellEnd"/>
      <w:r>
        <w:t xml:space="preserve"> mit </w:t>
      </w:r>
      <w:proofErr w:type="spellStart"/>
      <w:r>
        <w:t>zöpffen</w:t>
      </w:r>
      <w:proofErr w:type="spellEnd"/>
      <w:r>
        <w:t xml:space="preserve"> oder </w:t>
      </w:r>
      <w:proofErr w:type="spellStart"/>
      <w:r>
        <w:t>gold</w:t>
      </w:r>
      <w:proofErr w:type="spellEnd"/>
      <w:r>
        <w:t xml:space="preserve">/ oder </w:t>
      </w:r>
      <w:proofErr w:type="spellStart"/>
      <w:r>
        <w:t>pärlin</w:t>
      </w:r>
      <w:proofErr w:type="spellEnd"/>
      <w:r>
        <w:t xml:space="preserve">/ oder </w:t>
      </w:r>
      <w:proofErr w:type="spellStart"/>
      <w:r>
        <w:t>kostlichem</w:t>
      </w:r>
      <w:proofErr w:type="spellEnd"/>
      <w:r>
        <w:t xml:space="preserve"> </w:t>
      </w:r>
      <w:proofErr w:type="spellStart"/>
      <w:r>
        <w:t>gewand</w:t>
      </w:r>
      <w:proofErr w:type="spellEnd"/>
      <w:r>
        <w:t xml:space="preserve">/ sondern wie es </w:t>
      </w:r>
      <w:proofErr w:type="spellStart"/>
      <w:r>
        <w:t>wol</w:t>
      </w:r>
      <w:proofErr w:type="spellEnd"/>
      <w:r>
        <w:t xml:space="preserve"> </w:t>
      </w:r>
      <w:proofErr w:type="spellStart"/>
      <w:r>
        <w:t>anstat</w:t>
      </w:r>
      <w:proofErr w:type="spellEnd"/>
      <w:r>
        <w:t xml:space="preserve"> den </w:t>
      </w:r>
      <w:proofErr w:type="spellStart"/>
      <w:r>
        <w:t>weibern</w:t>
      </w:r>
      <w:proofErr w:type="spellEnd"/>
      <w:r>
        <w:t xml:space="preserve">/ die da </w:t>
      </w:r>
      <w:proofErr w:type="spellStart"/>
      <w:r>
        <w:t>gottseligkeit</w:t>
      </w:r>
      <w:proofErr w:type="spellEnd"/>
      <w:r>
        <w:t xml:space="preserve"> beweisend durch gute </w:t>
      </w:r>
      <w:proofErr w:type="spellStart"/>
      <w:r>
        <w:t>werck</w:t>
      </w:r>
      <w:proofErr w:type="spellEnd"/>
      <w:r>
        <w:t xml:space="preserve">. Ein </w:t>
      </w:r>
      <w:proofErr w:type="spellStart"/>
      <w:r>
        <w:t>weib</w:t>
      </w:r>
      <w:proofErr w:type="spellEnd"/>
      <w:r>
        <w:t xml:space="preserve"> lerne </w:t>
      </w:r>
      <w:proofErr w:type="spellStart"/>
      <w:r>
        <w:t>inn</w:t>
      </w:r>
      <w:proofErr w:type="spellEnd"/>
      <w:r>
        <w:t xml:space="preserve"> der stille/ </w:t>
      </w:r>
      <w:proofErr w:type="spellStart"/>
      <w:r>
        <w:t>mitt</w:t>
      </w:r>
      <w:proofErr w:type="spellEnd"/>
      <w:r>
        <w:t xml:space="preserve"> aller </w:t>
      </w:r>
      <w:proofErr w:type="spellStart"/>
      <w:r>
        <w:t>vnderthänigkeit</w:t>
      </w:r>
      <w:proofErr w:type="spellEnd"/>
      <w:r>
        <w:t xml:space="preserve">. Einem </w:t>
      </w:r>
      <w:proofErr w:type="spellStart"/>
      <w:r>
        <w:t>weib</w:t>
      </w:r>
      <w:proofErr w:type="spellEnd"/>
      <w:r>
        <w:t xml:space="preserve"> aber gestatte ich </w:t>
      </w:r>
      <w:proofErr w:type="spellStart"/>
      <w:r>
        <w:t>nit</w:t>
      </w:r>
      <w:proofErr w:type="spellEnd"/>
      <w:r>
        <w:t xml:space="preserve"> daß sie </w:t>
      </w:r>
      <w:proofErr w:type="spellStart"/>
      <w:r>
        <w:t>lere</w:t>
      </w:r>
      <w:proofErr w:type="spellEnd"/>
      <w:r>
        <w:t xml:space="preserve">/ auch </w:t>
      </w:r>
      <w:proofErr w:type="spellStart"/>
      <w:r>
        <w:t>nitt</w:t>
      </w:r>
      <w:proofErr w:type="spellEnd"/>
      <w:r>
        <w:t xml:space="preserve"> daß sie des </w:t>
      </w:r>
      <w:proofErr w:type="spellStart"/>
      <w:r>
        <w:t>manns</w:t>
      </w:r>
      <w:proofErr w:type="spellEnd"/>
      <w:r>
        <w:t xml:space="preserve"> </w:t>
      </w:r>
      <w:proofErr w:type="spellStart"/>
      <w:r>
        <w:t>herr</w:t>
      </w:r>
      <w:proofErr w:type="spellEnd"/>
      <w:r>
        <w:t xml:space="preserve"> sey/ sondern stille sey/ Dann Adam ist am ersten gemachet/ darnach </w:t>
      </w:r>
      <w:proofErr w:type="spellStart"/>
      <w:r>
        <w:t>Eua</w:t>
      </w:r>
      <w:proofErr w:type="spellEnd"/>
      <w:r>
        <w:t xml:space="preserve">/ </w:t>
      </w:r>
      <w:proofErr w:type="spellStart"/>
      <w:r>
        <w:t>Vnnd</w:t>
      </w:r>
      <w:proofErr w:type="spellEnd"/>
      <w:r>
        <w:t xml:space="preserve"> Adam ward nicht </w:t>
      </w:r>
      <w:proofErr w:type="spellStart"/>
      <w:r>
        <w:t>verfürt</w:t>
      </w:r>
      <w:proofErr w:type="spellEnd"/>
      <w:r>
        <w:t xml:space="preserve">/ das </w:t>
      </w:r>
      <w:proofErr w:type="spellStart"/>
      <w:r>
        <w:t>weib</w:t>
      </w:r>
      <w:proofErr w:type="spellEnd"/>
      <w:r>
        <w:t xml:space="preserve"> aber ward </w:t>
      </w:r>
      <w:proofErr w:type="spellStart"/>
      <w:r>
        <w:t>verfürt</w:t>
      </w:r>
      <w:proofErr w:type="spellEnd"/>
      <w:r>
        <w:t xml:space="preserve">/ </w:t>
      </w:r>
      <w:proofErr w:type="spellStart"/>
      <w:r>
        <w:t>vnd</w:t>
      </w:r>
      <w:proofErr w:type="spellEnd"/>
      <w:r>
        <w:t xml:space="preserve"> hat die </w:t>
      </w:r>
      <w:proofErr w:type="spellStart"/>
      <w:r>
        <w:t>übertrettung</w:t>
      </w:r>
      <w:proofErr w:type="spellEnd"/>
      <w:r>
        <w:t xml:space="preserve"> </w:t>
      </w:r>
      <w:proofErr w:type="spellStart"/>
      <w:r>
        <w:t>eingefürt</w:t>
      </w:r>
      <w:proofErr w:type="spellEnd"/>
      <w:r>
        <w:t xml:space="preserve">/ Sie </w:t>
      </w:r>
      <w:proofErr w:type="spellStart"/>
      <w:r>
        <w:t>wirt</w:t>
      </w:r>
      <w:proofErr w:type="spellEnd"/>
      <w:r>
        <w:t xml:space="preserve"> aber selig werden durch </w:t>
      </w:r>
      <w:proofErr w:type="spellStart"/>
      <w:r>
        <w:t>kinder</w:t>
      </w:r>
      <w:proofErr w:type="spellEnd"/>
      <w:r>
        <w:t xml:space="preserve"> </w:t>
      </w:r>
      <w:proofErr w:type="spellStart"/>
      <w:r>
        <w:t>geberen</w:t>
      </w:r>
      <w:proofErr w:type="spellEnd"/>
      <w:r>
        <w:t xml:space="preserve">/ so sie bleibt im glauben/ </w:t>
      </w:r>
      <w:proofErr w:type="spellStart"/>
      <w:r>
        <w:t>vnnd</w:t>
      </w:r>
      <w:proofErr w:type="spellEnd"/>
      <w:r>
        <w:t xml:space="preserve"> in der liebe/ </w:t>
      </w:r>
      <w:proofErr w:type="spellStart"/>
      <w:r>
        <w:t>vnd</w:t>
      </w:r>
      <w:proofErr w:type="spellEnd"/>
      <w:r>
        <w:t xml:space="preserve"> in der </w:t>
      </w:r>
      <w:proofErr w:type="spellStart"/>
      <w:r>
        <w:t>heyligung</w:t>
      </w:r>
      <w:proofErr w:type="spellEnd"/>
      <w:r>
        <w:t xml:space="preserve"> mit der </w:t>
      </w:r>
      <w:proofErr w:type="spellStart"/>
      <w:r>
        <w:t>zucht</w:t>
      </w:r>
      <w:proofErr w:type="spellEnd"/>
      <w:r>
        <w:t xml:space="preserve">. </w:t>
      </w:r>
    </w:p>
    <w:p w14:paraId="60DFB3AB" w14:textId="77777777" w:rsidR="00A97E96" w:rsidRDefault="00A97E96" w:rsidP="00A97E96">
      <w:pPr>
        <w:pStyle w:val="berschrift2"/>
      </w:pPr>
      <w:r>
        <w:t xml:space="preserve">Den </w:t>
      </w:r>
      <w:proofErr w:type="spellStart"/>
      <w:r>
        <w:t>Hauszherren</w:t>
      </w:r>
      <w:proofErr w:type="spellEnd"/>
      <w:r>
        <w:t>.</w:t>
      </w:r>
    </w:p>
    <w:p w14:paraId="00FC9D23" w14:textId="77777777" w:rsidR="00A97E96" w:rsidRDefault="00A97E96" w:rsidP="00A97E96">
      <w:pPr>
        <w:pStyle w:val="StandardWeb"/>
      </w:pPr>
      <w:proofErr w:type="spellStart"/>
      <w:r>
        <w:t>Ir</w:t>
      </w:r>
      <w:proofErr w:type="spellEnd"/>
      <w:r>
        <w:t xml:space="preserve"> Herren/ </w:t>
      </w:r>
      <w:proofErr w:type="spellStart"/>
      <w:r>
        <w:t>waß</w:t>
      </w:r>
      <w:proofErr w:type="spellEnd"/>
      <w:r>
        <w:t xml:space="preserve"> recht </w:t>
      </w:r>
      <w:proofErr w:type="spellStart"/>
      <w:r>
        <w:t>vnnd</w:t>
      </w:r>
      <w:proofErr w:type="spellEnd"/>
      <w:r>
        <w:t xml:space="preserve"> gleich ist/ daß beweisend den knechten/ </w:t>
      </w:r>
      <w:proofErr w:type="spellStart"/>
      <w:r>
        <w:t>vnnd</w:t>
      </w:r>
      <w:proofErr w:type="spellEnd"/>
      <w:r>
        <w:t xml:space="preserve"> wissend daß </w:t>
      </w:r>
      <w:proofErr w:type="spellStart"/>
      <w:r>
        <w:t>jhr</w:t>
      </w:r>
      <w:proofErr w:type="spellEnd"/>
      <w:r>
        <w:t xml:space="preserve"> auch einen Herren im </w:t>
      </w:r>
      <w:proofErr w:type="spellStart"/>
      <w:r>
        <w:t>himmel</w:t>
      </w:r>
      <w:proofErr w:type="spellEnd"/>
      <w:r>
        <w:t xml:space="preserve"> haben/ </w:t>
      </w:r>
      <w:proofErr w:type="spellStart"/>
      <w:r>
        <w:t>vnd</w:t>
      </w:r>
      <w:proofErr w:type="spellEnd"/>
      <w:r>
        <w:t xml:space="preserve"> </w:t>
      </w:r>
      <w:proofErr w:type="spellStart"/>
      <w:r>
        <w:t>vnderlassend</w:t>
      </w:r>
      <w:proofErr w:type="spellEnd"/>
      <w:r>
        <w:t xml:space="preserve"> das </w:t>
      </w:r>
      <w:proofErr w:type="spellStart"/>
      <w:r>
        <w:t>tröwen</w:t>
      </w:r>
      <w:proofErr w:type="spellEnd"/>
      <w:r>
        <w:t xml:space="preserve">/ dann vor Gott </w:t>
      </w:r>
      <w:proofErr w:type="spellStart"/>
      <w:r>
        <w:t>istk</w:t>
      </w:r>
      <w:proofErr w:type="spellEnd"/>
      <w:r>
        <w:t xml:space="preserve"> ein </w:t>
      </w:r>
      <w:proofErr w:type="spellStart"/>
      <w:r>
        <w:t>ansehung</w:t>
      </w:r>
      <w:proofErr w:type="spellEnd"/>
      <w:r>
        <w:t xml:space="preserve"> der </w:t>
      </w:r>
      <w:proofErr w:type="spellStart"/>
      <w:r>
        <w:t>personen</w:t>
      </w:r>
      <w:proofErr w:type="spellEnd"/>
      <w:r>
        <w:t xml:space="preserve">/ es sey </w:t>
      </w:r>
      <w:proofErr w:type="spellStart"/>
      <w:r>
        <w:t>knecht</w:t>
      </w:r>
      <w:proofErr w:type="spellEnd"/>
      <w:r>
        <w:t xml:space="preserve"> oder </w:t>
      </w:r>
      <w:proofErr w:type="spellStart"/>
      <w:r>
        <w:t>herren</w:t>
      </w:r>
      <w:proofErr w:type="spellEnd"/>
      <w:r>
        <w:t xml:space="preserve">/ oder </w:t>
      </w:r>
      <w:proofErr w:type="spellStart"/>
      <w:r>
        <w:t>freyer</w:t>
      </w:r>
      <w:proofErr w:type="spellEnd"/>
      <w:r>
        <w:t xml:space="preserve">. </w:t>
      </w:r>
    </w:p>
    <w:p w14:paraId="7624FE69" w14:textId="77777777" w:rsidR="00A97E96" w:rsidRDefault="00A97E96" w:rsidP="00A97E96">
      <w:pPr>
        <w:pStyle w:val="berschrift2"/>
      </w:pPr>
      <w:r>
        <w:t xml:space="preserve">Für die </w:t>
      </w:r>
      <w:proofErr w:type="spellStart"/>
      <w:r>
        <w:t>knecht</w:t>
      </w:r>
      <w:proofErr w:type="spellEnd"/>
      <w:r>
        <w:t xml:space="preserve"> ein leer </w:t>
      </w:r>
      <w:proofErr w:type="spellStart"/>
      <w:r>
        <w:t>vnd</w:t>
      </w:r>
      <w:proofErr w:type="spellEnd"/>
      <w:r>
        <w:t xml:space="preserve"> </w:t>
      </w:r>
      <w:proofErr w:type="spellStart"/>
      <w:r>
        <w:t>zucht</w:t>
      </w:r>
      <w:proofErr w:type="spellEnd"/>
      <w:r>
        <w:t>.</w:t>
      </w:r>
    </w:p>
    <w:p w14:paraId="0440F2EB" w14:textId="77777777" w:rsidR="00A97E96" w:rsidRDefault="00A97E96" w:rsidP="00A97E96">
      <w:pPr>
        <w:pStyle w:val="StandardWeb"/>
      </w:pPr>
      <w:r>
        <w:t xml:space="preserve">Die </w:t>
      </w:r>
      <w:proofErr w:type="spellStart"/>
      <w:r>
        <w:t>knecht</w:t>
      </w:r>
      <w:proofErr w:type="spellEnd"/>
      <w:r>
        <w:t xml:space="preserve"> sollend </w:t>
      </w:r>
      <w:proofErr w:type="spellStart"/>
      <w:r>
        <w:t>vnderthon</w:t>
      </w:r>
      <w:proofErr w:type="spellEnd"/>
      <w:r>
        <w:t xml:space="preserve"> sein </w:t>
      </w:r>
      <w:proofErr w:type="spellStart"/>
      <w:r>
        <w:t>jren</w:t>
      </w:r>
      <w:proofErr w:type="spellEnd"/>
      <w:r>
        <w:t xml:space="preserve"> Herren </w:t>
      </w:r>
      <w:proofErr w:type="spellStart"/>
      <w:r>
        <w:t>mitt</w:t>
      </w:r>
      <w:proofErr w:type="spellEnd"/>
      <w:r>
        <w:t xml:space="preserve"> aller </w:t>
      </w:r>
      <w:proofErr w:type="spellStart"/>
      <w:r>
        <w:t>forcht</w:t>
      </w:r>
      <w:proofErr w:type="spellEnd"/>
      <w:r>
        <w:t xml:space="preserve">/ </w:t>
      </w:r>
      <w:proofErr w:type="spellStart"/>
      <w:r>
        <w:t>vnd</w:t>
      </w:r>
      <w:proofErr w:type="spellEnd"/>
      <w:r>
        <w:t xml:space="preserve"> </w:t>
      </w:r>
      <w:proofErr w:type="spellStart"/>
      <w:r>
        <w:t>inn</w:t>
      </w:r>
      <w:proofErr w:type="spellEnd"/>
      <w:r>
        <w:t xml:space="preserve"> allen dingen gefällig/ </w:t>
      </w:r>
      <w:proofErr w:type="spellStart"/>
      <w:r>
        <w:t>nitt</w:t>
      </w:r>
      <w:proofErr w:type="spellEnd"/>
      <w:r>
        <w:t xml:space="preserve"> allein den gütigen </w:t>
      </w:r>
      <w:proofErr w:type="spellStart"/>
      <w:r>
        <w:t>vnnd</w:t>
      </w:r>
      <w:proofErr w:type="spellEnd"/>
      <w:r>
        <w:t xml:space="preserve"> </w:t>
      </w:r>
      <w:proofErr w:type="spellStart"/>
      <w:r>
        <w:t>freündtlichen</w:t>
      </w:r>
      <w:proofErr w:type="spellEnd"/>
      <w:r>
        <w:t xml:space="preserve">/ </w:t>
      </w:r>
      <w:proofErr w:type="spellStart"/>
      <w:r>
        <w:t>sonder</w:t>
      </w:r>
      <w:proofErr w:type="spellEnd"/>
      <w:r>
        <w:t xml:space="preserve"> auch den </w:t>
      </w:r>
      <w:proofErr w:type="spellStart"/>
      <w:r>
        <w:t>vngeschlachten</w:t>
      </w:r>
      <w:proofErr w:type="spellEnd"/>
      <w:r>
        <w:t xml:space="preserve">/ dann das ist ein </w:t>
      </w:r>
      <w:proofErr w:type="spellStart"/>
      <w:r>
        <w:t>gnad</w:t>
      </w:r>
      <w:proofErr w:type="spellEnd"/>
      <w:r>
        <w:t xml:space="preserve">/ so </w:t>
      </w:r>
      <w:proofErr w:type="spellStart"/>
      <w:r>
        <w:t>yemandt</w:t>
      </w:r>
      <w:proofErr w:type="spellEnd"/>
      <w:r>
        <w:t xml:space="preserve"> </w:t>
      </w:r>
      <w:proofErr w:type="spellStart"/>
      <w:r>
        <w:t>vmb</w:t>
      </w:r>
      <w:proofErr w:type="spellEnd"/>
      <w:r>
        <w:t xml:space="preserve"> </w:t>
      </w:r>
      <w:proofErr w:type="spellStart"/>
      <w:r>
        <w:t>gewissens</w:t>
      </w:r>
      <w:proofErr w:type="spellEnd"/>
      <w:r>
        <w:t xml:space="preserve"> willen zu Gott </w:t>
      </w:r>
      <w:proofErr w:type="spellStart"/>
      <w:r>
        <w:t>traurigkeit</w:t>
      </w:r>
      <w:proofErr w:type="spellEnd"/>
      <w:r>
        <w:t xml:space="preserve"> </w:t>
      </w:r>
      <w:proofErr w:type="spellStart"/>
      <w:r>
        <w:t>vertregt</w:t>
      </w:r>
      <w:proofErr w:type="spellEnd"/>
      <w:r>
        <w:t xml:space="preserve">/ </w:t>
      </w:r>
      <w:proofErr w:type="spellStart"/>
      <w:r>
        <w:t>vnd</w:t>
      </w:r>
      <w:proofErr w:type="spellEnd"/>
      <w:r>
        <w:t xml:space="preserve"> leidet mit </w:t>
      </w:r>
      <w:proofErr w:type="spellStart"/>
      <w:r>
        <w:t>vnrecht</w:t>
      </w:r>
      <w:proofErr w:type="spellEnd"/>
      <w:r>
        <w:t xml:space="preserve">/ Dann was ist daß für ein </w:t>
      </w:r>
      <w:proofErr w:type="spellStart"/>
      <w:r>
        <w:t>preiß</w:t>
      </w:r>
      <w:proofErr w:type="spellEnd"/>
      <w:r>
        <w:t xml:space="preserve">/ so </w:t>
      </w:r>
      <w:proofErr w:type="spellStart"/>
      <w:r>
        <w:t>jhr</w:t>
      </w:r>
      <w:proofErr w:type="spellEnd"/>
      <w:r>
        <w:t xml:space="preserve"> </w:t>
      </w:r>
      <w:proofErr w:type="spellStart"/>
      <w:r>
        <w:t>vmb</w:t>
      </w:r>
      <w:proofErr w:type="spellEnd"/>
      <w:r>
        <w:t xml:space="preserve"> </w:t>
      </w:r>
      <w:proofErr w:type="spellStart"/>
      <w:r>
        <w:t>mißthat</w:t>
      </w:r>
      <w:proofErr w:type="spellEnd"/>
      <w:r>
        <w:t xml:space="preserve"> willen </w:t>
      </w:r>
      <w:proofErr w:type="spellStart"/>
      <w:r>
        <w:t>streych</w:t>
      </w:r>
      <w:proofErr w:type="spellEnd"/>
      <w:r>
        <w:t xml:space="preserve"> leiden? </w:t>
      </w:r>
      <w:proofErr w:type="spellStart"/>
      <w:r>
        <w:t>Darumb</w:t>
      </w:r>
      <w:proofErr w:type="spellEnd"/>
      <w:r>
        <w:t xml:space="preserve"> </w:t>
      </w:r>
      <w:proofErr w:type="spellStart"/>
      <w:r>
        <w:t>seind</w:t>
      </w:r>
      <w:proofErr w:type="spellEnd"/>
      <w:r>
        <w:t xml:space="preserve"> gehorsam mit </w:t>
      </w:r>
      <w:proofErr w:type="spellStart"/>
      <w:r>
        <w:t>forcht</w:t>
      </w:r>
      <w:proofErr w:type="spellEnd"/>
      <w:r>
        <w:t xml:space="preserve"> </w:t>
      </w:r>
      <w:proofErr w:type="spellStart"/>
      <w:r>
        <w:t>vnd</w:t>
      </w:r>
      <w:proofErr w:type="spellEnd"/>
      <w:r>
        <w:t xml:space="preserve"> mit zittern/ in </w:t>
      </w:r>
      <w:proofErr w:type="spellStart"/>
      <w:r>
        <w:t>einfaltigkeit</w:t>
      </w:r>
      <w:proofErr w:type="spellEnd"/>
      <w:r>
        <w:t xml:space="preserve"> </w:t>
      </w:r>
      <w:proofErr w:type="spellStart"/>
      <w:r>
        <w:t>eüwers</w:t>
      </w:r>
      <w:proofErr w:type="spellEnd"/>
      <w:r>
        <w:t xml:space="preserve"> </w:t>
      </w:r>
      <w:proofErr w:type="spellStart"/>
      <w:r>
        <w:t>hertzens</w:t>
      </w:r>
      <w:proofErr w:type="spellEnd"/>
      <w:r>
        <w:t xml:space="preserve">/ als Christo/ </w:t>
      </w:r>
      <w:proofErr w:type="spellStart"/>
      <w:r>
        <w:t>nit</w:t>
      </w:r>
      <w:proofErr w:type="spellEnd"/>
      <w:r>
        <w:t xml:space="preserve"> </w:t>
      </w:r>
      <w:proofErr w:type="spellStart"/>
      <w:r>
        <w:t>mitt</w:t>
      </w:r>
      <w:proofErr w:type="spellEnd"/>
      <w:r>
        <w:t xml:space="preserve"> dienst allein vor </w:t>
      </w:r>
      <w:proofErr w:type="spellStart"/>
      <w:r>
        <w:t>augen</w:t>
      </w:r>
      <w:proofErr w:type="spellEnd"/>
      <w:r>
        <w:t xml:space="preserve">/ als denn </w:t>
      </w:r>
      <w:proofErr w:type="spellStart"/>
      <w:r>
        <w:t>menschen</w:t>
      </w:r>
      <w:proofErr w:type="spellEnd"/>
      <w:r>
        <w:t xml:space="preserve"> zugefallen/ </w:t>
      </w:r>
      <w:proofErr w:type="spellStart"/>
      <w:r>
        <w:t>sonder</w:t>
      </w:r>
      <w:proofErr w:type="spellEnd"/>
      <w:r>
        <w:t xml:space="preserve"> als die </w:t>
      </w:r>
      <w:proofErr w:type="spellStart"/>
      <w:r>
        <w:t>knecht</w:t>
      </w:r>
      <w:proofErr w:type="spellEnd"/>
      <w:r>
        <w:t xml:space="preserve"> Christi on </w:t>
      </w:r>
      <w:proofErr w:type="spellStart"/>
      <w:r>
        <w:t>widerbellung</w:t>
      </w:r>
      <w:proofErr w:type="spellEnd"/>
      <w:r>
        <w:t xml:space="preserve">/ </w:t>
      </w:r>
      <w:proofErr w:type="spellStart"/>
      <w:r>
        <w:t>vnd</w:t>
      </w:r>
      <w:proofErr w:type="spellEnd"/>
      <w:r>
        <w:t xml:space="preserve"> nicht </w:t>
      </w:r>
      <w:proofErr w:type="spellStart"/>
      <w:r>
        <w:t>entragen</w:t>
      </w:r>
      <w:proofErr w:type="spellEnd"/>
      <w:r>
        <w:t xml:space="preserve">/ </w:t>
      </w:r>
      <w:proofErr w:type="spellStart"/>
      <w:r>
        <w:t>sonder</w:t>
      </w:r>
      <w:proofErr w:type="spellEnd"/>
      <w:r>
        <w:t xml:space="preserve"> alle </w:t>
      </w:r>
      <w:proofErr w:type="spellStart"/>
      <w:r>
        <w:t>güte</w:t>
      </w:r>
      <w:proofErr w:type="spellEnd"/>
      <w:r>
        <w:t xml:space="preserve"> </w:t>
      </w:r>
      <w:proofErr w:type="spellStart"/>
      <w:r>
        <w:t>trew</w:t>
      </w:r>
      <w:proofErr w:type="spellEnd"/>
      <w:r>
        <w:t xml:space="preserve"> </w:t>
      </w:r>
      <w:proofErr w:type="spellStart"/>
      <w:r>
        <w:t>erzeygend</w:t>
      </w:r>
      <w:proofErr w:type="spellEnd"/>
      <w:r>
        <w:t xml:space="preserve">/ </w:t>
      </w:r>
      <w:proofErr w:type="spellStart"/>
      <w:r>
        <w:t>auff</w:t>
      </w:r>
      <w:proofErr w:type="spellEnd"/>
      <w:r>
        <w:t xml:space="preserve"> daß die leer Gottes </w:t>
      </w:r>
      <w:proofErr w:type="spellStart"/>
      <w:r>
        <w:t>vnsers</w:t>
      </w:r>
      <w:proofErr w:type="spellEnd"/>
      <w:r>
        <w:t xml:space="preserve"> </w:t>
      </w:r>
      <w:proofErr w:type="spellStart"/>
      <w:r>
        <w:t>heylands</w:t>
      </w:r>
      <w:proofErr w:type="spellEnd"/>
      <w:r>
        <w:t xml:space="preserve"> </w:t>
      </w:r>
      <w:proofErr w:type="spellStart"/>
      <w:r>
        <w:t>gezieret</w:t>
      </w:r>
      <w:proofErr w:type="spellEnd"/>
      <w:r>
        <w:t xml:space="preserve"> werde in allen stucken. </w:t>
      </w:r>
    </w:p>
    <w:p w14:paraId="4AB3C842" w14:textId="77777777" w:rsidR="00A97E96" w:rsidRDefault="00A97E96" w:rsidP="00A97E96">
      <w:pPr>
        <w:pStyle w:val="berschrift2"/>
      </w:pPr>
      <w:r>
        <w:t xml:space="preserve">Den </w:t>
      </w:r>
      <w:proofErr w:type="spellStart"/>
      <w:r>
        <w:t>vättern</w:t>
      </w:r>
      <w:proofErr w:type="spellEnd"/>
      <w:r>
        <w:t>.</w:t>
      </w:r>
    </w:p>
    <w:p w14:paraId="6E16703A" w14:textId="77777777" w:rsidR="00A97E96" w:rsidRDefault="00A97E96" w:rsidP="00A97E96">
      <w:pPr>
        <w:pStyle w:val="StandardWeb"/>
      </w:pPr>
      <w:r>
        <w:t xml:space="preserve">Ihr </w:t>
      </w:r>
      <w:proofErr w:type="spellStart"/>
      <w:r>
        <w:t>vätter</w:t>
      </w:r>
      <w:proofErr w:type="spellEnd"/>
      <w:r>
        <w:t xml:space="preserve">/ </w:t>
      </w:r>
      <w:proofErr w:type="spellStart"/>
      <w:r>
        <w:t>reytzend</w:t>
      </w:r>
      <w:proofErr w:type="spellEnd"/>
      <w:r>
        <w:t xml:space="preserve"> </w:t>
      </w:r>
      <w:proofErr w:type="spellStart"/>
      <w:r>
        <w:t>eüwere</w:t>
      </w:r>
      <w:proofErr w:type="spellEnd"/>
      <w:r>
        <w:t xml:space="preserve"> </w:t>
      </w:r>
      <w:proofErr w:type="spellStart"/>
      <w:r>
        <w:t>kinder</w:t>
      </w:r>
      <w:proofErr w:type="spellEnd"/>
      <w:r>
        <w:t xml:space="preserve"> </w:t>
      </w:r>
      <w:proofErr w:type="spellStart"/>
      <w:r>
        <w:t>nit</w:t>
      </w:r>
      <w:proofErr w:type="spellEnd"/>
      <w:r>
        <w:t xml:space="preserve"> zum </w:t>
      </w:r>
      <w:proofErr w:type="spellStart"/>
      <w:r>
        <w:t>zorn</w:t>
      </w:r>
      <w:proofErr w:type="spellEnd"/>
      <w:r>
        <w:t xml:space="preserve">/ </w:t>
      </w:r>
      <w:proofErr w:type="spellStart"/>
      <w:r>
        <w:t>sonder</w:t>
      </w:r>
      <w:proofErr w:type="spellEnd"/>
      <w:r>
        <w:t xml:space="preserve"> ziehend sie </w:t>
      </w:r>
      <w:proofErr w:type="spellStart"/>
      <w:r>
        <w:t>auff</w:t>
      </w:r>
      <w:proofErr w:type="spellEnd"/>
      <w:r>
        <w:t xml:space="preserve"> in der </w:t>
      </w:r>
      <w:proofErr w:type="spellStart"/>
      <w:r>
        <w:t>zucht</w:t>
      </w:r>
      <w:proofErr w:type="spellEnd"/>
      <w:r>
        <w:t xml:space="preserve"> </w:t>
      </w:r>
      <w:proofErr w:type="spellStart"/>
      <w:r>
        <w:t>vnd</w:t>
      </w:r>
      <w:proofErr w:type="spellEnd"/>
      <w:r>
        <w:t xml:space="preserve"> </w:t>
      </w:r>
      <w:proofErr w:type="spellStart"/>
      <w:r>
        <w:t>vermanung</w:t>
      </w:r>
      <w:proofErr w:type="spellEnd"/>
      <w:r>
        <w:t xml:space="preserve"> an denn HERREN. </w:t>
      </w:r>
    </w:p>
    <w:p w14:paraId="6DDC629E" w14:textId="77777777" w:rsidR="00A97E96" w:rsidRDefault="00A97E96" w:rsidP="00A97E96">
      <w:pPr>
        <w:pStyle w:val="berschrift2"/>
      </w:pPr>
      <w:r>
        <w:t xml:space="preserve">Den </w:t>
      </w:r>
      <w:proofErr w:type="spellStart"/>
      <w:r>
        <w:t>kindern</w:t>
      </w:r>
      <w:proofErr w:type="spellEnd"/>
      <w:r>
        <w:t>.</w:t>
      </w:r>
    </w:p>
    <w:p w14:paraId="3AC049D9" w14:textId="77777777" w:rsidR="00A97E96" w:rsidRDefault="00A97E96" w:rsidP="00A97E96">
      <w:pPr>
        <w:pStyle w:val="StandardWeb"/>
      </w:pPr>
      <w:r>
        <w:t xml:space="preserve">Ihr </w:t>
      </w:r>
      <w:proofErr w:type="spellStart"/>
      <w:r>
        <w:t>kinder</w:t>
      </w:r>
      <w:proofErr w:type="spellEnd"/>
      <w:r>
        <w:t xml:space="preserve"> sein gehorsam </w:t>
      </w:r>
      <w:proofErr w:type="spellStart"/>
      <w:r>
        <w:t>eüweren</w:t>
      </w:r>
      <w:proofErr w:type="spellEnd"/>
      <w:r>
        <w:t xml:space="preserve"> </w:t>
      </w:r>
      <w:proofErr w:type="spellStart"/>
      <w:r>
        <w:t>eltern</w:t>
      </w:r>
      <w:proofErr w:type="spellEnd"/>
      <w:r>
        <w:t xml:space="preserve"> </w:t>
      </w:r>
      <w:proofErr w:type="spellStart"/>
      <w:r>
        <w:t>inn</w:t>
      </w:r>
      <w:proofErr w:type="spellEnd"/>
      <w:r>
        <w:t xml:space="preserve"> dem HERREN/ dann das ist </w:t>
      </w:r>
      <w:proofErr w:type="spellStart"/>
      <w:r>
        <w:t>billich</w:t>
      </w:r>
      <w:proofErr w:type="spellEnd"/>
      <w:r>
        <w:t xml:space="preserve">/ </w:t>
      </w:r>
      <w:proofErr w:type="spellStart"/>
      <w:r>
        <w:t>Eer</w:t>
      </w:r>
      <w:proofErr w:type="spellEnd"/>
      <w:r>
        <w:t xml:space="preserve"> dein </w:t>
      </w:r>
      <w:proofErr w:type="spellStart"/>
      <w:r>
        <w:t>vatter</w:t>
      </w:r>
      <w:proofErr w:type="spellEnd"/>
      <w:r>
        <w:t xml:space="preserve"> </w:t>
      </w:r>
      <w:proofErr w:type="spellStart"/>
      <w:r>
        <w:t>vnnd</w:t>
      </w:r>
      <w:proofErr w:type="spellEnd"/>
      <w:r>
        <w:t xml:space="preserve"> </w:t>
      </w:r>
      <w:proofErr w:type="spellStart"/>
      <w:r>
        <w:t>muter</w:t>
      </w:r>
      <w:proofErr w:type="spellEnd"/>
      <w:r>
        <w:t xml:space="preserve">/ das ist das erst </w:t>
      </w:r>
      <w:proofErr w:type="spellStart"/>
      <w:r>
        <w:t>gebott</w:t>
      </w:r>
      <w:proofErr w:type="spellEnd"/>
      <w:r>
        <w:t xml:space="preserve">/ daß ein </w:t>
      </w:r>
      <w:proofErr w:type="spellStart"/>
      <w:r>
        <w:t>verheyssung</w:t>
      </w:r>
      <w:proofErr w:type="spellEnd"/>
      <w:r>
        <w:t xml:space="preserve"> hat/ </w:t>
      </w:r>
      <w:proofErr w:type="spellStart"/>
      <w:r>
        <w:t>auff</w:t>
      </w:r>
      <w:proofErr w:type="spellEnd"/>
      <w:r>
        <w:t xml:space="preserve"> daß es dir </w:t>
      </w:r>
      <w:proofErr w:type="spellStart"/>
      <w:r>
        <w:t>wol</w:t>
      </w:r>
      <w:proofErr w:type="spellEnd"/>
      <w:r>
        <w:t xml:space="preserve"> </w:t>
      </w:r>
      <w:proofErr w:type="spellStart"/>
      <w:r>
        <w:t>gange</w:t>
      </w:r>
      <w:proofErr w:type="spellEnd"/>
      <w:r>
        <w:t xml:space="preserve">/ </w:t>
      </w:r>
      <w:proofErr w:type="spellStart"/>
      <w:r>
        <w:t>vnnd</w:t>
      </w:r>
      <w:proofErr w:type="spellEnd"/>
      <w:r>
        <w:t xml:space="preserve"> lang lebest </w:t>
      </w:r>
      <w:proofErr w:type="spellStart"/>
      <w:r>
        <w:t>auff</w:t>
      </w:r>
      <w:proofErr w:type="spellEnd"/>
      <w:r>
        <w:t xml:space="preserve"> erden. </w:t>
      </w:r>
    </w:p>
    <w:p w14:paraId="7DDDECCF" w14:textId="77777777" w:rsidR="00A97E96" w:rsidRDefault="00793198" w:rsidP="00A97E96">
      <w:r>
        <w:pict w14:anchorId="20F707F0">
          <v:rect id="_x0000_i1025" style="width:0;height:1.5pt" o:hralign="center" o:hrstd="t" o:hr="t" fillcolor="#a0a0a0" stroked="f"/>
        </w:pict>
      </w:r>
    </w:p>
    <w:p w14:paraId="45D2BF61" w14:textId="77777777" w:rsidR="00A97E96" w:rsidRDefault="00A97E96" w:rsidP="00A97E96">
      <w:pPr>
        <w:pStyle w:val="berschrift1"/>
      </w:pPr>
      <w:r>
        <w:t xml:space="preserve">Zum </w:t>
      </w:r>
      <w:proofErr w:type="spellStart"/>
      <w:r>
        <w:t>beschlusz</w:t>
      </w:r>
      <w:proofErr w:type="spellEnd"/>
      <w:r>
        <w:t xml:space="preserve"> der </w:t>
      </w:r>
      <w:proofErr w:type="spellStart"/>
      <w:r>
        <w:t>kinder</w:t>
      </w:r>
      <w:proofErr w:type="spellEnd"/>
      <w:r>
        <w:t xml:space="preserve"> ein </w:t>
      </w:r>
      <w:proofErr w:type="spellStart"/>
      <w:r>
        <w:t>lobgesang</w:t>
      </w:r>
      <w:proofErr w:type="spellEnd"/>
    </w:p>
    <w:p w14:paraId="4104C195" w14:textId="77777777" w:rsidR="00A97E96" w:rsidRDefault="00A97E96" w:rsidP="00A97E96">
      <w:pPr>
        <w:pStyle w:val="StandardWeb"/>
      </w:pPr>
      <w:proofErr w:type="spellStart"/>
      <w:r>
        <w:t>YEtzund</w:t>
      </w:r>
      <w:proofErr w:type="spellEnd"/>
      <w:r>
        <w:t xml:space="preserve"> so bitten wir dich </w:t>
      </w:r>
      <w:proofErr w:type="spellStart"/>
      <w:r>
        <w:t>herr</w:t>
      </w:r>
      <w:proofErr w:type="spellEnd"/>
      <w:r>
        <w:br/>
      </w:r>
      <w:proofErr w:type="spellStart"/>
      <w:r>
        <w:t>Bestätt</w:t>
      </w:r>
      <w:proofErr w:type="spellEnd"/>
      <w:r>
        <w:t xml:space="preserve"> </w:t>
      </w:r>
      <w:proofErr w:type="spellStart"/>
      <w:r>
        <w:t>vnd</w:t>
      </w:r>
      <w:proofErr w:type="spellEnd"/>
      <w:r>
        <w:t xml:space="preserve"> </w:t>
      </w:r>
      <w:proofErr w:type="spellStart"/>
      <w:r>
        <w:t>sterck</w:t>
      </w:r>
      <w:proofErr w:type="spellEnd"/>
      <w:r>
        <w:t xml:space="preserve"> die war leer</w:t>
      </w:r>
      <w:r>
        <w:br/>
        <w:t xml:space="preserve">Inn </w:t>
      </w:r>
      <w:proofErr w:type="spellStart"/>
      <w:r>
        <w:t>vnsern</w:t>
      </w:r>
      <w:proofErr w:type="spellEnd"/>
      <w:r>
        <w:t xml:space="preserve"> </w:t>
      </w:r>
      <w:proofErr w:type="spellStart"/>
      <w:r>
        <w:t>hertzen</w:t>
      </w:r>
      <w:proofErr w:type="spellEnd"/>
      <w:r>
        <w:t xml:space="preserve"> allen/</w:t>
      </w:r>
      <w:r>
        <w:br/>
        <w:t xml:space="preserve">Dann das ist war/ wie </w:t>
      </w:r>
      <w:proofErr w:type="spellStart"/>
      <w:r>
        <w:t>böß</w:t>
      </w:r>
      <w:proofErr w:type="spellEnd"/>
      <w:r>
        <w:t xml:space="preserve"> wir sind</w:t>
      </w:r>
      <w:r>
        <w:br/>
      </w:r>
      <w:proofErr w:type="spellStart"/>
      <w:r>
        <w:t>Begerend</w:t>
      </w:r>
      <w:proofErr w:type="spellEnd"/>
      <w:r>
        <w:t xml:space="preserve"> wir doch deine Kind</w:t>
      </w:r>
      <w:r>
        <w:br/>
        <w:t>Zusein/ und dir zugfallen:</w:t>
      </w:r>
      <w:r>
        <w:br/>
        <w:t xml:space="preserve">So zeig nun </w:t>
      </w:r>
      <w:proofErr w:type="spellStart"/>
      <w:r>
        <w:t>Got</w:t>
      </w:r>
      <w:proofErr w:type="spellEnd"/>
      <w:r>
        <w:t xml:space="preserve"> </w:t>
      </w:r>
      <w:proofErr w:type="spellStart"/>
      <w:r>
        <w:t>dyn</w:t>
      </w:r>
      <w:proofErr w:type="spellEnd"/>
      <w:r>
        <w:t xml:space="preserve"> </w:t>
      </w:r>
      <w:proofErr w:type="spellStart"/>
      <w:r>
        <w:t>gnad</w:t>
      </w:r>
      <w:proofErr w:type="spellEnd"/>
      <w:r>
        <w:t xml:space="preserve"> </w:t>
      </w:r>
      <w:proofErr w:type="spellStart"/>
      <w:r>
        <w:t>vnd</w:t>
      </w:r>
      <w:proofErr w:type="spellEnd"/>
      <w:r>
        <w:t xml:space="preserve"> </w:t>
      </w:r>
      <w:proofErr w:type="spellStart"/>
      <w:r>
        <w:t>gunst</w:t>
      </w:r>
      <w:proofErr w:type="spellEnd"/>
      <w:r>
        <w:br/>
      </w:r>
      <w:proofErr w:type="spellStart"/>
      <w:r>
        <w:t>Erfül</w:t>
      </w:r>
      <w:proofErr w:type="spellEnd"/>
      <w:r>
        <w:t xml:space="preserve"> das </w:t>
      </w:r>
      <w:proofErr w:type="spellStart"/>
      <w:r>
        <w:t>hertz</w:t>
      </w:r>
      <w:proofErr w:type="spellEnd"/>
      <w:r>
        <w:t xml:space="preserve"> </w:t>
      </w:r>
      <w:proofErr w:type="spellStart"/>
      <w:r>
        <w:t>mitt</w:t>
      </w:r>
      <w:proofErr w:type="spellEnd"/>
      <w:r>
        <w:t xml:space="preserve"> </w:t>
      </w:r>
      <w:proofErr w:type="spellStart"/>
      <w:r>
        <w:t>warer</w:t>
      </w:r>
      <w:proofErr w:type="spellEnd"/>
      <w:r>
        <w:t xml:space="preserve"> </w:t>
      </w:r>
      <w:proofErr w:type="spellStart"/>
      <w:r>
        <w:t>brunst</w:t>
      </w:r>
      <w:proofErr w:type="spellEnd"/>
      <w:r>
        <w:t>/</w:t>
      </w:r>
      <w:r>
        <w:br/>
        <w:t xml:space="preserve">Der liebe </w:t>
      </w:r>
      <w:proofErr w:type="spellStart"/>
      <w:r>
        <w:t>vnnd</w:t>
      </w:r>
      <w:proofErr w:type="spellEnd"/>
      <w:r>
        <w:t xml:space="preserve"> deß </w:t>
      </w:r>
      <w:proofErr w:type="spellStart"/>
      <w:r>
        <w:t>glaubens</w:t>
      </w:r>
      <w:proofErr w:type="spellEnd"/>
      <w:r>
        <w:t>/</w:t>
      </w:r>
      <w:r>
        <w:br/>
        <w:t xml:space="preserve">Daß wir mögend wie es dir </w:t>
      </w:r>
      <w:proofErr w:type="spellStart"/>
      <w:r>
        <w:t>gefelt</w:t>
      </w:r>
      <w:proofErr w:type="spellEnd"/>
      <w:r>
        <w:t>/</w:t>
      </w:r>
      <w:r>
        <w:br/>
        <w:t xml:space="preserve">Das leben </w:t>
      </w:r>
      <w:proofErr w:type="spellStart"/>
      <w:r>
        <w:t>schleüssen</w:t>
      </w:r>
      <w:proofErr w:type="spellEnd"/>
      <w:r>
        <w:t xml:space="preserve"> </w:t>
      </w:r>
      <w:proofErr w:type="spellStart"/>
      <w:r>
        <w:t>vnnd</w:t>
      </w:r>
      <w:proofErr w:type="spellEnd"/>
      <w:r>
        <w:t xml:space="preserve"> der </w:t>
      </w:r>
      <w:proofErr w:type="spellStart"/>
      <w:r>
        <w:t>welt</w:t>
      </w:r>
      <w:proofErr w:type="spellEnd"/>
      <w:r>
        <w:br/>
        <w:t xml:space="preserve">Gar bald zum end erlauben. </w:t>
      </w:r>
    </w:p>
    <w:p w14:paraId="6E8346B2" w14:textId="77777777" w:rsidR="00A97E96" w:rsidRDefault="00A97E96" w:rsidP="00A97E96">
      <w:pPr>
        <w:pStyle w:val="berschrift2"/>
      </w:pPr>
      <w:r>
        <w:t xml:space="preserve">Also </w:t>
      </w:r>
      <w:proofErr w:type="spellStart"/>
      <w:r>
        <w:t>laszt</w:t>
      </w:r>
      <w:proofErr w:type="spellEnd"/>
      <w:r>
        <w:t xml:space="preserve"> man die Kinder </w:t>
      </w:r>
      <w:proofErr w:type="spellStart"/>
      <w:r>
        <w:t>gon</w:t>
      </w:r>
      <w:proofErr w:type="spellEnd"/>
      <w:r>
        <w:t>.</w:t>
      </w:r>
    </w:p>
    <w:p w14:paraId="3D3C0523" w14:textId="77777777" w:rsidR="00A97E96" w:rsidRDefault="00A97E96" w:rsidP="00A97E96">
      <w:pPr>
        <w:pStyle w:val="StandardWeb"/>
      </w:pPr>
      <w:proofErr w:type="spellStart"/>
      <w:r>
        <w:t>DEr</w:t>
      </w:r>
      <w:proofErr w:type="spellEnd"/>
      <w:r>
        <w:t xml:space="preserve"> HERR der </w:t>
      </w:r>
      <w:proofErr w:type="spellStart"/>
      <w:r>
        <w:t>eüch</w:t>
      </w:r>
      <w:proofErr w:type="spellEnd"/>
      <w:r>
        <w:t xml:space="preserve"> erschaffen </w:t>
      </w:r>
      <w:proofErr w:type="spellStart"/>
      <w:r>
        <w:t>vnnd</w:t>
      </w:r>
      <w:proofErr w:type="spellEnd"/>
      <w:r>
        <w:t xml:space="preserve"> </w:t>
      </w:r>
      <w:proofErr w:type="spellStart"/>
      <w:r>
        <w:t>mitt</w:t>
      </w:r>
      <w:proofErr w:type="spellEnd"/>
      <w:r>
        <w:t xml:space="preserve"> leib </w:t>
      </w:r>
      <w:proofErr w:type="spellStart"/>
      <w:r>
        <w:t>vnd</w:t>
      </w:r>
      <w:proofErr w:type="spellEnd"/>
      <w:r>
        <w:t xml:space="preserve"> </w:t>
      </w:r>
      <w:proofErr w:type="spellStart"/>
      <w:r>
        <w:t>seel</w:t>
      </w:r>
      <w:proofErr w:type="spellEnd"/>
      <w:r>
        <w:t xml:space="preserve"> begabet/ der </w:t>
      </w:r>
      <w:proofErr w:type="spellStart"/>
      <w:r>
        <w:t>gesegne</w:t>
      </w:r>
      <w:proofErr w:type="spellEnd"/>
      <w:r>
        <w:t xml:space="preserve"> </w:t>
      </w:r>
      <w:proofErr w:type="spellStart"/>
      <w:r>
        <w:t>vnd</w:t>
      </w:r>
      <w:proofErr w:type="spellEnd"/>
      <w:r>
        <w:t xml:space="preserve"> behüte </w:t>
      </w:r>
      <w:proofErr w:type="spellStart"/>
      <w:r>
        <w:t>eüch</w:t>
      </w:r>
      <w:proofErr w:type="spellEnd"/>
      <w:r>
        <w:t xml:space="preserve"> vor aller </w:t>
      </w:r>
      <w:proofErr w:type="spellStart"/>
      <w:r>
        <w:t>sündtlicher</w:t>
      </w:r>
      <w:proofErr w:type="spellEnd"/>
      <w:r>
        <w:t xml:space="preserve"> </w:t>
      </w:r>
      <w:proofErr w:type="spellStart"/>
      <w:r>
        <w:t>vnnd</w:t>
      </w:r>
      <w:proofErr w:type="spellEnd"/>
      <w:r>
        <w:t xml:space="preserve"> schädlicher </w:t>
      </w:r>
      <w:proofErr w:type="spellStart"/>
      <w:r>
        <w:t>gefärlicheit</w:t>
      </w:r>
      <w:proofErr w:type="spellEnd"/>
      <w:r>
        <w:t xml:space="preserve">. Amen. </w:t>
      </w:r>
    </w:p>
    <w:p w14:paraId="16E0F019" w14:textId="77777777" w:rsidR="0022039F" w:rsidRDefault="0022039F" w:rsidP="0022039F"/>
    <w:p w14:paraId="4E67B943" w14:textId="77777777" w:rsidR="00D5498D" w:rsidRPr="00D5498D" w:rsidRDefault="007166CE" w:rsidP="008E63BE">
      <w:pPr>
        <w:pStyle w:val="berschrift1"/>
      </w:pPr>
      <w:r>
        <w:br w:type="page"/>
      </w:r>
      <w:r w:rsidR="00D5498D" w:rsidRPr="00D5498D">
        <w:t>Quellen:</w:t>
      </w:r>
    </w:p>
    <w:p w14:paraId="7C3B12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13F17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C630D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1677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BE9B39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F9B331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0403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4F3E45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B8B2F6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5A54C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18595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CD5F099" w14:textId="1DAE659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96"/>
    <w:rsid w:val="00082307"/>
    <w:rsid w:val="000C66E5"/>
    <w:rsid w:val="001F54C4"/>
    <w:rsid w:val="0022039F"/>
    <w:rsid w:val="00272484"/>
    <w:rsid w:val="00297F83"/>
    <w:rsid w:val="002E6D11"/>
    <w:rsid w:val="00381C0C"/>
    <w:rsid w:val="00537F59"/>
    <w:rsid w:val="007166CE"/>
    <w:rsid w:val="00793198"/>
    <w:rsid w:val="007E1779"/>
    <w:rsid w:val="0083667B"/>
    <w:rsid w:val="008D7463"/>
    <w:rsid w:val="008E417E"/>
    <w:rsid w:val="008E63BE"/>
    <w:rsid w:val="00A97E9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05D6"/>
  <w15:chartTrackingRefBased/>
  <w15:docId w15:val="{08AFC548-799E-4D48-A532-05F1D992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97E9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06119874">
      <w:bodyDiv w:val="1"/>
      <w:marLeft w:val="0"/>
      <w:marRight w:val="0"/>
      <w:marTop w:val="0"/>
      <w:marBottom w:val="0"/>
      <w:divBdr>
        <w:top w:val="none" w:sz="0" w:space="0" w:color="auto"/>
        <w:left w:val="none" w:sz="0" w:space="0" w:color="auto"/>
        <w:bottom w:val="none" w:sz="0" w:space="0" w:color="auto"/>
        <w:right w:val="none" w:sz="0" w:space="0" w:color="auto"/>
      </w:divBdr>
      <w:divsChild>
        <w:div w:id="690567616">
          <w:marLeft w:val="0"/>
          <w:marRight w:val="0"/>
          <w:marTop w:val="0"/>
          <w:marBottom w:val="0"/>
          <w:divBdr>
            <w:top w:val="none" w:sz="0" w:space="0" w:color="auto"/>
            <w:left w:val="none" w:sz="0" w:space="0" w:color="auto"/>
            <w:bottom w:val="none" w:sz="0" w:space="0" w:color="auto"/>
            <w:right w:val="none" w:sz="0" w:space="0" w:color="auto"/>
          </w:divBdr>
          <w:divsChild>
            <w:div w:id="1515458592">
              <w:marLeft w:val="0"/>
              <w:marRight w:val="0"/>
              <w:marTop w:val="0"/>
              <w:marBottom w:val="0"/>
              <w:divBdr>
                <w:top w:val="none" w:sz="0" w:space="0" w:color="auto"/>
                <w:left w:val="none" w:sz="0" w:space="0" w:color="auto"/>
                <w:bottom w:val="none" w:sz="0" w:space="0" w:color="auto"/>
                <w:right w:val="none" w:sz="0" w:space="0" w:color="auto"/>
              </w:divBdr>
            </w:div>
          </w:divsChild>
        </w:div>
        <w:div w:id="362943720">
          <w:marLeft w:val="0"/>
          <w:marRight w:val="0"/>
          <w:marTop w:val="0"/>
          <w:marBottom w:val="0"/>
          <w:divBdr>
            <w:top w:val="none" w:sz="0" w:space="0" w:color="auto"/>
            <w:left w:val="none" w:sz="0" w:space="0" w:color="auto"/>
            <w:bottom w:val="none" w:sz="0" w:space="0" w:color="auto"/>
            <w:right w:val="none" w:sz="0" w:space="0" w:color="auto"/>
          </w:divBdr>
        </w:div>
        <w:div w:id="686517649">
          <w:marLeft w:val="0"/>
          <w:marRight w:val="0"/>
          <w:marTop w:val="0"/>
          <w:marBottom w:val="0"/>
          <w:divBdr>
            <w:top w:val="none" w:sz="0" w:space="0" w:color="auto"/>
            <w:left w:val="none" w:sz="0" w:space="0" w:color="auto"/>
            <w:bottom w:val="none" w:sz="0" w:space="0" w:color="auto"/>
            <w:right w:val="none" w:sz="0" w:space="0" w:color="auto"/>
          </w:divBdr>
        </w:div>
        <w:div w:id="1861923">
          <w:marLeft w:val="0"/>
          <w:marRight w:val="0"/>
          <w:marTop w:val="0"/>
          <w:marBottom w:val="0"/>
          <w:divBdr>
            <w:top w:val="none" w:sz="0" w:space="0" w:color="auto"/>
            <w:left w:val="none" w:sz="0" w:space="0" w:color="auto"/>
            <w:bottom w:val="none" w:sz="0" w:space="0" w:color="auto"/>
            <w:right w:val="none" w:sz="0" w:space="0" w:color="auto"/>
          </w:divBdr>
        </w:div>
        <w:div w:id="174539907">
          <w:marLeft w:val="0"/>
          <w:marRight w:val="0"/>
          <w:marTop w:val="0"/>
          <w:marBottom w:val="0"/>
          <w:divBdr>
            <w:top w:val="none" w:sz="0" w:space="0" w:color="auto"/>
            <w:left w:val="none" w:sz="0" w:space="0" w:color="auto"/>
            <w:bottom w:val="none" w:sz="0" w:space="0" w:color="auto"/>
            <w:right w:val="none" w:sz="0" w:space="0" w:color="auto"/>
          </w:divBdr>
        </w:div>
        <w:div w:id="1871915910">
          <w:marLeft w:val="0"/>
          <w:marRight w:val="0"/>
          <w:marTop w:val="0"/>
          <w:marBottom w:val="0"/>
          <w:divBdr>
            <w:top w:val="none" w:sz="0" w:space="0" w:color="auto"/>
            <w:left w:val="none" w:sz="0" w:space="0" w:color="auto"/>
            <w:bottom w:val="none" w:sz="0" w:space="0" w:color="auto"/>
            <w:right w:val="none" w:sz="0" w:space="0" w:color="auto"/>
          </w:divBdr>
        </w:div>
        <w:div w:id="1482961887">
          <w:marLeft w:val="0"/>
          <w:marRight w:val="0"/>
          <w:marTop w:val="0"/>
          <w:marBottom w:val="0"/>
          <w:divBdr>
            <w:top w:val="none" w:sz="0" w:space="0" w:color="auto"/>
            <w:left w:val="none" w:sz="0" w:space="0" w:color="auto"/>
            <w:bottom w:val="none" w:sz="0" w:space="0" w:color="auto"/>
            <w:right w:val="none" w:sz="0" w:space="0" w:color="auto"/>
          </w:divBdr>
        </w:div>
        <w:div w:id="273633006">
          <w:marLeft w:val="0"/>
          <w:marRight w:val="0"/>
          <w:marTop w:val="0"/>
          <w:marBottom w:val="0"/>
          <w:divBdr>
            <w:top w:val="none" w:sz="0" w:space="0" w:color="auto"/>
            <w:left w:val="none" w:sz="0" w:space="0" w:color="auto"/>
            <w:bottom w:val="none" w:sz="0" w:space="0" w:color="auto"/>
            <w:right w:val="none" w:sz="0" w:space="0" w:color="auto"/>
          </w:divBdr>
        </w:div>
        <w:div w:id="44080798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8058063">
      <w:bodyDiv w:val="1"/>
      <w:marLeft w:val="0"/>
      <w:marRight w:val="0"/>
      <w:marTop w:val="0"/>
      <w:marBottom w:val="0"/>
      <w:divBdr>
        <w:top w:val="none" w:sz="0" w:space="0" w:color="auto"/>
        <w:left w:val="none" w:sz="0" w:space="0" w:color="auto"/>
        <w:bottom w:val="none" w:sz="0" w:space="0" w:color="auto"/>
        <w:right w:val="none" w:sz="0" w:space="0" w:color="auto"/>
      </w:divBdr>
      <w:divsChild>
        <w:div w:id="1688171965">
          <w:marLeft w:val="0"/>
          <w:marRight w:val="0"/>
          <w:marTop w:val="0"/>
          <w:marBottom w:val="0"/>
          <w:divBdr>
            <w:top w:val="none" w:sz="0" w:space="0" w:color="auto"/>
            <w:left w:val="none" w:sz="0" w:space="0" w:color="auto"/>
            <w:bottom w:val="none" w:sz="0" w:space="0" w:color="auto"/>
            <w:right w:val="none" w:sz="0" w:space="0" w:color="auto"/>
          </w:divBdr>
        </w:div>
        <w:div w:id="2138983721">
          <w:marLeft w:val="0"/>
          <w:marRight w:val="0"/>
          <w:marTop w:val="0"/>
          <w:marBottom w:val="0"/>
          <w:divBdr>
            <w:top w:val="none" w:sz="0" w:space="0" w:color="auto"/>
            <w:left w:val="none" w:sz="0" w:space="0" w:color="auto"/>
            <w:bottom w:val="none" w:sz="0" w:space="0" w:color="auto"/>
            <w:right w:val="none" w:sz="0" w:space="0" w:color="auto"/>
          </w:divBdr>
        </w:div>
        <w:div w:id="921640717">
          <w:marLeft w:val="0"/>
          <w:marRight w:val="0"/>
          <w:marTop w:val="0"/>
          <w:marBottom w:val="0"/>
          <w:divBdr>
            <w:top w:val="none" w:sz="0" w:space="0" w:color="auto"/>
            <w:left w:val="none" w:sz="0" w:space="0" w:color="auto"/>
            <w:bottom w:val="none" w:sz="0" w:space="0" w:color="auto"/>
            <w:right w:val="none" w:sz="0" w:space="0" w:color="auto"/>
          </w:divBdr>
        </w:div>
        <w:div w:id="1224950221">
          <w:marLeft w:val="0"/>
          <w:marRight w:val="0"/>
          <w:marTop w:val="0"/>
          <w:marBottom w:val="0"/>
          <w:divBdr>
            <w:top w:val="none" w:sz="0" w:space="0" w:color="auto"/>
            <w:left w:val="none" w:sz="0" w:space="0" w:color="auto"/>
            <w:bottom w:val="none" w:sz="0" w:space="0" w:color="auto"/>
            <w:right w:val="none" w:sz="0" w:space="0" w:color="auto"/>
          </w:divBdr>
        </w:div>
        <w:div w:id="1930457708">
          <w:marLeft w:val="0"/>
          <w:marRight w:val="0"/>
          <w:marTop w:val="0"/>
          <w:marBottom w:val="0"/>
          <w:divBdr>
            <w:top w:val="none" w:sz="0" w:space="0" w:color="auto"/>
            <w:left w:val="none" w:sz="0" w:space="0" w:color="auto"/>
            <w:bottom w:val="none" w:sz="0" w:space="0" w:color="auto"/>
            <w:right w:val="none" w:sz="0" w:space="0" w:color="auto"/>
          </w:divBdr>
        </w:div>
        <w:div w:id="1231815127">
          <w:marLeft w:val="0"/>
          <w:marRight w:val="0"/>
          <w:marTop w:val="0"/>
          <w:marBottom w:val="0"/>
          <w:divBdr>
            <w:top w:val="none" w:sz="0" w:space="0" w:color="auto"/>
            <w:left w:val="none" w:sz="0" w:space="0" w:color="auto"/>
            <w:bottom w:val="none" w:sz="0" w:space="0" w:color="auto"/>
            <w:right w:val="none" w:sz="0" w:space="0" w:color="auto"/>
          </w:divBdr>
        </w:div>
        <w:div w:id="472021395">
          <w:marLeft w:val="0"/>
          <w:marRight w:val="0"/>
          <w:marTop w:val="0"/>
          <w:marBottom w:val="0"/>
          <w:divBdr>
            <w:top w:val="none" w:sz="0" w:space="0" w:color="auto"/>
            <w:left w:val="none" w:sz="0" w:space="0" w:color="auto"/>
            <w:bottom w:val="none" w:sz="0" w:space="0" w:color="auto"/>
            <w:right w:val="none" w:sz="0" w:space="0" w:color="auto"/>
          </w:divBdr>
        </w:div>
        <w:div w:id="723211571">
          <w:marLeft w:val="0"/>
          <w:marRight w:val="0"/>
          <w:marTop w:val="0"/>
          <w:marBottom w:val="0"/>
          <w:divBdr>
            <w:top w:val="none" w:sz="0" w:space="0" w:color="auto"/>
            <w:left w:val="none" w:sz="0" w:space="0" w:color="auto"/>
            <w:bottom w:val="none" w:sz="0" w:space="0" w:color="auto"/>
            <w:right w:val="none" w:sz="0" w:space="0" w:color="auto"/>
          </w:divBdr>
        </w:div>
        <w:div w:id="830029446">
          <w:marLeft w:val="0"/>
          <w:marRight w:val="0"/>
          <w:marTop w:val="0"/>
          <w:marBottom w:val="0"/>
          <w:divBdr>
            <w:top w:val="none" w:sz="0" w:space="0" w:color="auto"/>
            <w:left w:val="none" w:sz="0" w:space="0" w:color="auto"/>
            <w:bottom w:val="none" w:sz="0" w:space="0" w:color="auto"/>
            <w:right w:val="none" w:sz="0" w:space="0" w:color="auto"/>
          </w:divBdr>
        </w:div>
      </w:divsChild>
    </w:div>
    <w:div w:id="1393893520">
      <w:bodyDiv w:val="1"/>
      <w:marLeft w:val="0"/>
      <w:marRight w:val="0"/>
      <w:marTop w:val="0"/>
      <w:marBottom w:val="0"/>
      <w:divBdr>
        <w:top w:val="none" w:sz="0" w:space="0" w:color="auto"/>
        <w:left w:val="none" w:sz="0" w:space="0" w:color="auto"/>
        <w:bottom w:val="none" w:sz="0" w:space="0" w:color="auto"/>
        <w:right w:val="none" w:sz="0" w:space="0" w:color="auto"/>
      </w:divBdr>
      <w:divsChild>
        <w:div w:id="1377659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4092</Words>
  <Characters>25780</Characters>
  <Application>Microsoft Office Word</Application>
  <DocSecurity>0</DocSecurity>
  <Lines>214</Lines>
  <Paragraphs>59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Katechismus</dc:title>
  <dc:subject/>
  <dc:creator>Erb, Matthias</dc:creator>
  <cp:keywords/>
  <dc:description/>
  <cp:lastModifiedBy>Andreas Janssen</cp:lastModifiedBy>
  <cp:revision>2</cp:revision>
  <dcterms:created xsi:type="dcterms:W3CDTF">2021-01-06T11:08:00Z</dcterms:created>
  <dcterms:modified xsi:type="dcterms:W3CDTF">2021-02-28T10:09:00Z</dcterms:modified>
  <dc:language>de</dc:language>
</cp:coreProperties>
</file>